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3CD" w:rsidRPr="00FC03CD" w:rsidRDefault="00FC03CD" w:rsidP="00FC03CD">
      <w:pPr>
        <w:jc w:val="center"/>
        <w:rPr>
          <w:b/>
          <w:sz w:val="32"/>
        </w:rPr>
      </w:pPr>
      <w:r w:rsidRPr="00FC03CD">
        <w:rPr>
          <w:b/>
          <w:sz w:val="32"/>
        </w:rPr>
        <w:t xml:space="preserve">Info Pro 10 </w:t>
      </w:r>
    </w:p>
    <w:p w:rsidR="00FC03CD" w:rsidRPr="00FC03CD" w:rsidRDefault="00FC03CD" w:rsidP="00FC03CD">
      <w:pPr>
        <w:jc w:val="center"/>
        <w:rPr>
          <w:b/>
        </w:rPr>
      </w:pPr>
      <w:r w:rsidRPr="00FC03CD">
        <w:rPr>
          <w:b/>
        </w:rPr>
        <w:t>Moore / McFarlen</w:t>
      </w:r>
    </w:p>
    <w:p w:rsidR="00FC03CD" w:rsidRDefault="00FC03CD" w:rsidP="00FC03CD">
      <w:pPr>
        <w:jc w:val="center"/>
        <w:rPr>
          <w:b/>
          <w:sz w:val="32"/>
        </w:rPr>
      </w:pPr>
      <w:r w:rsidRPr="00FC03CD">
        <w:rPr>
          <w:b/>
          <w:sz w:val="32"/>
        </w:rPr>
        <w:t>Final Project</w:t>
      </w:r>
    </w:p>
    <w:p w:rsidR="00FC03CD" w:rsidRDefault="00FC03CD" w:rsidP="00FC03CD">
      <w:pPr>
        <w:jc w:val="center"/>
      </w:pPr>
      <w:r w:rsidRPr="00FC03CD">
        <w:t>Your final project is meant to encompass all of the skills that you have learned over the course of the semester.  Please remember that it is very important that you work independently on all of the following projects.  Please also remember to do your best on each of the activities as together they will make-up a substantial portion of your final grade.</w:t>
      </w:r>
    </w:p>
    <w:p w:rsidR="00FC03CD" w:rsidRDefault="00FC03CD" w:rsidP="00FC03CD">
      <w:pPr>
        <w:jc w:val="center"/>
      </w:pPr>
    </w:p>
    <w:p w:rsidR="00FC03CD" w:rsidRDefault="00FC03CD" w:rsidP="00FC03CD">
      <w:pPr>
        <w:rPr>
          <w:b/>
        </w:rPr>
      </w:pPr>
      <w:r>
        <w:rPr>
          <w:b/>
        </w:rPr>
        <w:t>The Premise:</w:t>
      </w:r>
    </w:p>
    <w:p w:rsidR="001E6A14" w:rsidRDefault="001E6A14" w:rsidP="00FC03CD">
      <w:r>
        <w:t>Your are very interested in plying your wares as a graphic artist for your favourite indie record label.  Your are excited to get a foot in the door and after an exhaustive search decide that the following position is the one for you:</w:t>
      </w:r>
    </w:p>
    <w:p w:rsidR="001E6A14" w:rsidRDefault="001E6A14" w:rsidP="00FC03CD">
      <w:hyperlink r:id="rId5" w:history="1">
        <w:r w:rsidRPr="003927CD">
          <w:rPr>
            <w:rStyle w:val="Hyperlink"/>
          </w:rPr>
          <w:t>http://www.entertainmentcareers.net/Cum_Laude_Records_LLC/Graphic_Designer_Tumblr_Internship/job/131867</w:t>
        </w:r>
      </w:hyperlink>
    </w:p>
    <w:p w:rsidR="001E6A14" w:rsidRDefault="001E6A14" w:rsidP="00FC03CD"/>
    <w:p w:rsidR="001E6A14" w:rsidRDefault="001E6A14" w:rsidP="00FC03CD">
      <w:pPr>
        <w:rPr>
          <w:b/>
        </w:rPr>
      </w:pPr>
      <w:r>
        <w:rPr>
          <w:b/>
        </w:rPr>
        <w:t>The Assignment:</w:t>
      </w:r>
    </w:p>
    <w:p w:rsidR="00211F85" w:rsidRDefault="00211F85" w:rsidP="00FC03CD">
      <w:pPr>
        <w:rPr>
          <w:b/>
        </w:rPr>
      </w:pPr>
    </w:p>
    <w:p w:rsidR="00211F85" w:rsidRDefault="00211F85" w:rsidP="00FC03CD">
      <w:pPr>
        <w:rPr>
          <w:b/>
        </w:rPr>
      </w:pPr>
      <w:r>
        <w:rPr>
          <w:b/>
        </w:rPr>
        <w:t>Before you begin, please create a folder (inside your IP 10 folder) called “Final Project 2012”.  Make sure you save all of the following assignments to this folder.</w:t>
      </w:r>
    </w:p>
    <w:p w:rsidR="00211F85" w:rsidRDefault="00211F85" w:rsidP="00FC03CD">
      <w:pPr>
        <w:rPr>
          <w:b/>
        </w:rPr>
      </w:pPr>
    </w:p>
    <w:p w:rsidR="001E6A14" w:rsidRDefault="001E6A14" w:rsidP="001E6A14">
      <w:pPr>
        <w:numPr>
          <w:ilvl w:val="0"/>
          <w:numId w:val="4"/>
        </w:numPr>
        <w:rPr>
          <w:b/>
        </w:rPr>
      </w:pPr>
      <w:r>
        <w:rPr>
          <w:b/>
        </w:rPr>
        <w:t>Cover Letter</w:t>
      </w:r>
    </w:p>
    <w:p w:rsidR="001E6A14" w:rsidRPr="00BE3A99" w:rsidRDefault="001E6A14" w:rsidP="001E6A14">
      <w:pPr>
        <w:numPr>
          <w:ilvl w:val="1"/>
          <w:numId w:val="4"/>
        </w:numPr>
        <w:rPr>
          <w:b/>
        </w:rPr>
      </w:pPr>
      <w:r>
        <w:t>Your first job is to construct a cover letter tailored for your dream job at Cum Laude Records.  Make sure you read over the job requirements closely and use that knowledge to construct the best cover letter you can using all of your knowledge of formal letters and cover letters taught to you in this class.</w:t>
      </w:r>
    </w:p>
    <w:p w:rsidR="00BE3A99" w:rsidRDefault="00BE3A99" w:rsidP="00BE3A99">
      <w:pPr>
        <w:ind w:left="1890"/>
        <w:rPr>
          <w:b/>
        </w:rPr>
      </w:pPr>
    </w:p>
    <w:p w:rsidR="001E6A14" w:rsidRDefault="00FC66DA" w:rsidP="001E6A14">
      <w:pPr>
        <w:numPr>
          <w:ilvl w:val="0"/>
          <w:numId w:val="4"/>
        </w:numPr>
        <w:rPr>
          <w:b/>
        </w:rPr>
      </w:pPr>
      <w:r>
        <w:rPr>
          <w:b/>
        </w:rPr>
        <w:t>Cover Art</w:t>
      </w:r>
    </w:p>
    <w:p w:rsidR="00FC66DA" w:rsidRPr="00FC66DA" w:rsidRDefault="00FC66DA" w:rsidP="001E6A14">
      <w:pPr>
        <w:numPr>
          <w:ilvl w:val="1"/>
          <w:numId w:val="4"/>
        </w:numPr>
        <w:rPr>
          <w:b/>
        </w:rPr>
      </w:pPr>
      <w:r>
        <w:t xml:space="preserve">Congratulations, </w:t>
      </w:r>
      <w:r w:rsidR="001E6A14">
        <w:t xml:space="preserve">Cum Laude Records likes your cover letter so much that they have asked you to design </w:t>
      </w:r>
      <w:r>
        <w:t>cover art for an up and coming band for them</w:t>
      </w:r>
      <w:r w:rsidR="001E6A14">
        <w:t xml:space="preserve">.  </w:t>
      </w:r>
      <w:r>
        <w:t xml:space="preserve">If you do a good job of the cover art, you are hired.  </w:t>
      </w:r>
    </w:p>
    <w:p w:rsidR="00FC66DA" w:rsidRDefault="00FC66DA" w:rsidP="00FC66DA">
      <w:pPr>
        <w:ind w:left="1890"/>
      </w:pPr>
    </w:p>
    <w:p w:rsidR="001E6A14" w:rsidRPr="001E6A14" w:rsidRDefault="00FC66DA" w:rsidP="00FC66DA">
      <w:pPr>
        <w:ind w:left="1890"/>
        <w:rPr>
          <w:b/>
        </w:rPr>
      </w:pPr>
      <w:r>
        <w:t xml:space="preserve">Use Photoshop to design cover art </w:t>
      </w:r>
      <w:r w:rsidR="001E6A14">
        <w:t>that meets all of the following criteria:</w:t>
      </w:r>
    </w:p>
    <w:p w:rsidR="001E6A14" w:rsidRDefault="00FC66DA" w:rsidP="00FC66DA">
      <w:pPr>
        <w:numPr>
          <w:ilvl w:val="2"/>
          <w:numId w:val="4"/>
        </w:numPr>
      </w:pPr>
      <w:r>
        <w:t>Cover art</w:t>
      </w:r>
      <w:r w:rsidR="001E6A14">
        <w:t xml:space="preserve"> should be </w:t>
      </w:r>
      <w:r>
        <w:t>600 x 600 pixels</w:t>
      </w:r>
      <w:r w:rsidR="001E6A14">
        <w:t>.</w:t>
      </w:r>
    </w:p>
    <w:p w:rsidR="00FC66DA" w:rsidRDefault="00FC66DA" w:rsidP="00FC66DA">
      <w:pPr>
        <w:numPr>
          <w:ilvl w:val="2"/>
          <w:numId w:val="4"/>
        </w:numPr>
      </w:pPr>
      <w:r>
        <w:t>Your cover art must have the name of the artist and album on it.</w:t>
      </w:r>
    </w:p>
    <w:p w:rsidR="00FC66DA" w:rsidRDefault="00FC66DA" w:rsidP="00FC66DA">
      <w:pPr>
        <w:numPr>
          <w:ilvl w:val="5"/>
          <w:numId w:val="4"/>
        </w:numPr>
      </w:pPr>
      <w:r>
        <w:t xml:space="preserve">Band Name: </w:t>
      </w:r>
      <w:r w:rsidRPr="00FC66DA">
        <w:rPr>
          <w:i/>
        </w:rPr>
        <w:t>Banjo Billy and the Coyotes</w:t>
      </w:r>
    </w:p>
    <w:p w:rsidR="00FC66DA" w:rsidRPr="001E6A14" w:rsidRDefault="00FC66DA" w:rsidP="00FC66DA">
      <w:pPr>
        <w:numPr>
          <w:ilvl w:val="5"/>
          <w:numId w:val="4"/>
        </w:numPr>
      </w:pPr>
      <w:r>
        <w:t xml:space="preserve">Album Name: </w:t>
      </w:r>
      <w:r w:rsidRPr="00FC66DA">
        <w:rPr>
          <w:i/>
        </w:rPr>
        <w:t>Out in the Wild</w:t>
      </w:r>
    </w:p>
    <w:p w:rsidR="001E6A14" w:rsidRDefault="00FC66DA" w:rsidP="001E6A14">
      <w:pPr>
        <w:numPr>
          <w:ilvl w:val="1"/>
          <w:numId w:val="4"/>
        </w:numPr>
      </w:pPr>
      <w:r>
        <w:t>Cover art</w:t>
      </w:r>
      <w:r w:rsidR="00FB334A" w:rsidRPr="00FB334A">
        <w:t xml:space="preserve"> must use all of the following Photoshop techniques: </w:t>
      </w:r>
      <w:r w:rsidR="001E6A14" w:rsidRPr="00FB334A">
        <w:t>(palettes, filters, re-size and warp text and images, blurring backgrounds, retouching techniques, layer styles, brush strokes, colour part of a grayscale image, remove a background, text on a path)</w:t>
      </w:r>
      <w:r>
        <w:t xml:space="preserve"> as well as any other techniques you choose to use.</w:t>
      </w:r>
    </w:p>
    <w:p w:rsidR="00FB334A" w:rsidRDefault="00BE3A99" w:rsidP="001E6A14">
      <w:pPr>
        <w:numPr>
          <w:ilvl w:val="1"/>
          <w:numId w:val="4"/>
        </w:numPr>
      </w:pPr>
      <w:r>
        <w:t>Cover art</w:t>
      </w:r>
      <w:r w:rsidR="00FB334A">
        <w:t xml:space="preserve"> must be saved as a .jpg image.</w:t>
      </w:r>
    </w:p>
    <w:p w:rsidR="00BE3A99" w:rsidRDefault="00BE3A99" w:rsidP="00BE3A99">
      <w:pPr>
        <w:ind w:left="1890"/>
      </w:pPr>
    </w:p>
    <w:p w:rsidR="003061C8" w:rsidRPr="003061C8" w:rsidRDefault="003061C8" w:rsidP="003061C8">
      <w:pPr>
        <w:numPr>
          <w:ilvl w:val="0"/>
          <w:numId w:val="4"/>
        </w:numPr>
      </w:pPr>
      <w:r>
        <w:rPr>
          <w:b/>
        </w:rPr>
        <w:lastRenderedPageBreak/>
        <w:t>Spreadsheet</w:t>
      </w:r>
    </w:p>
    <w:p w:rsidR="003061C8" w:rsidRDefault="003061C8" w:rsidP="003061C8">
      <w:pPr>
        <w:numPr>
          <w:ilvl w:val="1"/>
          <w:numId w:val="4"/>
        </w:numPr>
      </w:pPr>
      <w:r>
        <w:t xml:space="preserve">Cum Laude Records loved your cover art and want to use it for the upcoming release of </w:t>
      </w:r>
      <w:r>
        <w:rPr>
          <w:i/>
        </w:rPr>
        <w:t xml:space="preserve">Banjo Billy and the Coyotes.  </w:t>
      </w:r>
      <w:r>
        <w:t>Congratulations, you are hired!</w:t>
      </w:r>
    </w:p>
    <w:p w:rsidR="003061C8" w:rsidRDefault="003061C8" w:rsidP="003061C8">
      <w:pPr>
        <w:ind w:left="1530" w:firstLine="360"/>
      </w:pPr>
    </w:p>
    <w:p w:rsidR="003061C8" w:rsidRDefault="006860DE" w:rsidP="006860DE">
      <w:pPr>
        <w:ind w:left="1890"/>
      </w:pPr>
      <w:r>
        <w:t>Now that the album is released</w:t>
      </w:r>
      <w:r w:rsidR="00BE3A99">
        <w:t xml:space="preserve"> (January 1</w:t>
      </w:r>
      <w:r w:rsidR="00BE3A99" w:rsidRPr="00BE3A99">
        <w:rPr>
          <w:vertAlign w:val="superscript"/>
        </w:rPr>
        <w:t>st</w:t>
      </w:r>
      <w:r w:rsidR="00BE3A99">
        <w:t>)</w:t>
      </w:r>
      <w:r>
        <w:t>, it is your job to track the sales of the album.  Build a spreadsheet that keeps track of all of the following statistics:</w:t>
      </w:r>
    </w:p>
    <w:p w:rsidR="006860DE" w:rsidRDefault="006860DE" w:rsidP="006860DE">
      <w:pPr>
        <w:numPr>
          <w:ilvl w:val="1"/>
          <w:numId w:val="4"/>
        </w:numPr>
      </w:pPr>
      <w:r>
        <w:t>Record sales by month:</w:t>
      </w:r>
    </w:p>
    <w:p w:rsidR="006860DE" w:rsidRDefault="006860DE" w:rsidP="006860DE">
      <w:pPr>
        <w:ind w:left="2520"/>
      </w:pPr>
    </w:p>
    <w:p w:rsidR="006860DE" w:rsidRDefault="006860DE" w:rsidP="006860DE">
      <w:pPr>
        <w:numPr>
          <w:ilvl w:val="2"/>
          <w:numId w:val="4"/>
        </w:numPr>
      </w:pPr>
      <w:r>
        <w:t xml:space="preserve">January – </w:t>
      </w:r>
      <w:r>
        <w:tab/>
      </w:r>
      <w:r>
        <w:tab/>
        <w:t>cd</w:t>
      </w:r>
      <w:r>
        <w:tab/>
        <w:t>digital (web sale)</w:t>
      </w:r>
      <w:r>
        <w:tab/>
        <w:t>vinyl (record)</w:t>
      </w:r>
    </w:p>
    <w:p w:rsidR="006860DE" w:rsidRDefault="006860DE" w:rsidP="006860DE">
      <w:pPr>
        <w:ind w:left="4320"/>
      </w:pPr>
      <w:r>
        <w:t>30</w:t>
      </w:r>
      <w:r>
        <w:tab/>
        <w:t>45</w:t>
      </w:r>
      <w:r>
        <w:tab/>
      </w:r>
      <w:r>
        <w:tab/>
      </w:r>
      <w:r>
        <w:tab/>
        <w:t>6</w:t>
      </w:r>
    </w:p>
    <w:p w:rsidR="006860DE" w:rsidRDefault="006860DE" w:rsidP="006860DE">
      <w:pPr>
        <w:numPr>
          <w:ilvl w:val="2"/>
          <w:numId w:val="4"/>
        </w:numPr>
      </w:pPr>
      <w:r>
        <w:t>February–</w:t>
      </w:r>
      <w:r>
        <w:tab/>
        <w:t xml:space="preserve"> </w:t>
      </w:r>
      <w:r>
        <w:tab/>
        <w:t>cd</w:t>
      </w:r>
      <w:r>
        <w:tab/>
        <w:t>digital (web sale)</w:t>
      </w:r>
      <w:r>
        <w:tab/>
        <w:t>vinyl (record)</w:t>
      </w:r>
    </w:p>
    <w:p w:rsidR="006860DE" w:rsidRDefault="006860DE" w:rsidP="006860DE">
      <w:pPr>
        <w:ind w:left="4320"/>
      </w:pPr>
      <w:r>
        <w:t>36</w:t>
      </w:r>
      <w:r>
        <w:tab/>
        <w:t>98</w:t>
      </w:r>
      <w:r>
        <w:tab/>
      </w:r>
      <w:r>
        <w:tab/>
      </w:r>
      <w:r>
        <w:tab/>
        <w:t>8</w:t>
      </w:r>
    </w:p>
    <w:p w:rsidR="006860DE" w:rsidRDefault="006860DE" w:rsidP="006860DE">
      <w:pPr>
        <w:numPr>
          <w:ilvl w:val="2"/>
          <w:numId w:val="4"/>
        </w:numPr>
      </w:pPr>
      <w:r>
        <w:t xml:space="preserve">March– </w:t>
      </w:r>
      <w:r>
        <w:tab/>
      </w:r>
      <w:r>
        <w:tab/>
        <w:t>cd</w:t>
      </w:r>
      <w:r>
        <w:tab/>
        <w:t>digital (web sale)</w:t>
      </w:r>
      <w:r>
        <w:tab/>
        <w:t>vinyl (record)</w:t>
      </w:r>
    </w:p>
    <w:p w:rsidR="006860DE" w:rsidRDefault="006860DE" w:rsidP="006860DE">
      <w:pPr>
        <w:ind w:left="4320"/>
      </w:pPr>
      <w:r>
        <w:t>108</w:t>
      </w:r>
      <w:r>
        <w:tab/>
        <w:t>157</w:t>
      </w:r>
      <w:r>
        <w:tab/>
      </w:r>
      <w:r>
        <w:tab/>
      </w:r>
      <w:r>
        <w:tab/>
        <w:t>16</w:t>
      </w:r>
    </w:p>
    <w:p w:rsidR="006860DE" w:rsidRDefault="006860DE" w:rsidP="006860DE">
      <w:pPr>
        <w:numPr>
          <w:ilvl w:val="2"/>
          <w:numId w:val="4"/>
        </w:numPr>
      </w:pPr>
      <w:r>
        <w:t xml:space="preserve">April– </w:t>
      </w:r>
      <w:r>
        <w:tab/>
      </w:r>
      <w:r>
        <w:tab/>
        <w:t>cd</w:t>
      </w:r>
      <w:r>
        <w:tab/>
        <w:t>digital (web sale)</w:t>
      </w:r>
      <w:r>
        <w:tab/>
        <w:t>vinyl (record)</w:t>
      </w:r>
    </w:p>
    <w:p w:rsidR="006860DE" w:rsidRDefault="006860DE" w:rsidP="006860DE">
      <w:pPr>
        <w:ind w:left="4320"/>
      </w:pPr>
      <w:r>
        <w:t>89</w:t>
      </w:r>
      <w:r>
        <w:tab/>
        <w:t>107</w:t>
      </w:r>
      <w:r>
        <w:tab/>
      </w:r>
      <w:r>
        <w:tab/>
      </w:r>
      <w:r>
        <w:tab/>
      </w:r>
      <w:r w:rsidR="003E4FC6">
        <w:t>12</w:t>
      </w:r>
      <w:r>
        <w:tab/>
      </w:r>
    </w:p>
    <w:p w:rsidR="006860DE" w:rsidRDefault="006860DE" w:rsidP="006860DE">
      <w:pPr>
        <w:numPr>
          <w:ilvl w:val="2"/>
          <w:numId w:val="4"/>
        </w:numPr>
      </w:pPr>
      <w:r>
        <w:t xml:space="preserve">May– </w:t>
      </w:r>
      <w:r>
        <w:tab/>
      </w:r>
      <w:r>
        <w:tab/>
        <w:t>cd</w:t>
      </w:r>
      <w:r>
        <w:tab/>
        <w:t>digital (web sale)</w:t>
      </w:r>
      <w:r>
        <w:tab/>
        <w:t>vinyl (record)</w:t>
      </w:r>
    </w:p>
    <w:p w:rsidR="006860DE" w:rsidRDefault="003E4FC6" w:rsidP="003E4FC6">
      <w:pPr>
        <w:ind w:left="4320"/>
      </w:pPr>
      <w:r>
        <w:t>78</w:t>
      </w:r>
      <w:r>
        <w:tab/>
        <w:t>94</w:t>
      </w:r>
      <w:r>
        <w:tab/>
      </w:r>
      <w:r>
        <w:tab/>
      </w:r>
      <w:r>
        <w:tab/>
        <w:t>9</w:t>
      </w:r>
    </w:p>
    <w:p w:rsidR="006860DE" w:rsidRDefault="006860DE" w:rsidP="006860DE">
      <w:pPr>
        <w:numPr>
          <w:ilvl w:val="2"/>
          <w:numId w:val="4"/>
        </w:numPr>
      </w:pPr>
      <w:r>
        <w:t xml:space="preserve">June– </w:t>
      </w:r>
      <w:r>
        <w:tab/>
      </w:r>
      <w:r>
        <w:tab/>
        <w:t>cd</w:t>
      </w:r>
      <w:r>
        <w:tab/>
        <w:t>digital (web sale)</w:t>
      </w:r>
      <w:r>
        <w:tab/>
        <w:t>vinyl (record)</w:t>
      </w:r>
    </w:p>
    <w:p w:rsidR="006860DE" w:rsidRDefault="003E4FC6" w:rsidP="003E4FC6">
      <w:pPr>
        <w:ind w:left="4320"/>
      </w:pPr>
      <w:r>
        <w:t>67</w:t>
      </w:r>
      <w:r>
        <w:tab/>
        <w:t>89</w:t>
      </w:r>
      <w:r>
        <w:tab/>
      </w:r>
      <w:r>
        <w:tab/>
      </w:r>
      <w:r>
        <w:tab/>
        <w:t>11</w:t>
      </w:r>
    </w:p>
    <w:p w:rsidR="006860DE" w:rsidRDefault="006860DE" w:rsidP="006860DE">
      <w:pPr>
        <w:numPr>
          <w:ilvl w:val="2"/>
          <w:numId w:val="4"/>
        </w:numPr>
      </w:pPr>
      <w:r>
        <w:t xml:space="preserve">July– </w:t>
      </w:r>
      <w:r>
        <w:tab/>
      </w:r>
      <w:r>
        <w:tab/>
        <w:t>cd</w:t>
      </w:r>
      <w:r>
        <w:tab/>
        <w:t>digital (web sale)</w:t>
      </w:r>
      <w:r>
        <w:tab/>
        <w:t>vinyl (record)</w:t>
      </w:r>
    </w:p>
    <w:p w:rsidR="006860DE" w:rsidRDefault="003E4FC6" w:rsidP="003E4FC6">
      <w:pPr>
        <w:ind w:left="4320"/>
      </w:pPr>
      <w:r>
        <w:t>79</w:t>
      </w:r>
      <w:r>
        <w:tab/>
        <w:t>77</w:t>
      </w:r>
      <w:r>
        <w:tab/>
      </w:r>
      <w:r>
        <w:tab/>
      </w:r>
      <w:r>
        <w:tab/>
        <w:t>10</w:t>
      </w:r>
    </w:p>
    <w:p w:rsidR="006860DE" w:rsidRDefault="006860DE" w:rsidP="006860DE">
      <w:pPr>
        <w:numPr>
          <w:ilvl w:val="2"/>
          <w:numId w:val="4"/>
        </w:numPr>
      </w:pPr>
      <w:r>
        <w:t xml:space="preserve">August– </w:t>
      </w:r>
      <w:r>
        <w:tab/>
      </w:r>
      <w:r>
        <w:tab/>
        <w:t>cd</w:t>
      </w:r>
      <w:r>
        <w:tab/>
        <w:t>digital (web sale)</w:t>
      </w:r>
      <w:r>
        <w:tab/>
        <w:t>vinyl (record)</w:t>
      </w:r>
    </w:p>
    <w:p w:rsidR="006860DE" w:rsidRDefault="003E4FC6" w:rsidP="003E4FC6">
      <w:pPr>
        <w:ind w:left="4320"/>
      </w:pPr>
      <w:r>
        <w:t>67</w:t>
      </w:r>
      <w:r>
        <w:tab/>
        <w:t>74</w:t>
      </w:r>
      <w:r>
        <w:tab/>
      </w:r>
      <w:r>
        <w:tab/>
      </w:r>
      <w:r>
        <w:tab/>
        <w:t>9</w:t>
      </w:r>
    </w:p>
    <w:p w:rsidR="006860DE" w:rsidRDefault="006860DE" w:rsidP="006860DE">
      <w:pPr>
        <w:numPr>
          <w:ilvl w:val="2"/>
          <w:numId w:val="4"/>
        </w:numPr>
      </w:pPr>
      <w:r>
        <w:t xml:space="preserve">September– </w:t>
      </w:r>
      <w:r>
        <w:tab/>
        <w:t>cd</w:t>
      </w:r>
      <w:r>
        <w:tab/>
        <w:t>digital (web sale)</w:t>
      </w:r>
      <w:r>
        <w:tab/>
        <w:t>vinyl (record)</w:t>
      </w:r>
    </w:p>
    <w:p w:rsidR="006860DE" w:rsidRDefault="003E4FC6" w:rsidP="003E4FC6">
      <w:pPr>
        <w:ind w:left="4320"/>
      </w:pPr>
      <w:r>
        <w:t>87</w:t>
      </w:r>
      <w:r>
        <w:tab/>
        <w:t>88</w:t>
      </w:r>
      <w:r>
        <w:tab/>
      </w:r>
      <w:r>
        <w:tab/>
      </w:r>
      <w:r>
        <w:tab/>
        <w:t>5</w:t>
      </w:r>
    </w:p>
    <w:p w:rsidR="006860DE" w:rsidRDefault="006860DE" w:rsidP="006860DE">
      <w:pPr>
        <w:numPr>
          <w:ilvl w:val="2"/>
          <w:numId w:val="4"/>
        </w:numPr>
      </w:pPr>
      <w:r>
        <w:t xml:space="preserve">October– </w:t>
      </w:r>
      <w:r>
        <w:tab/>
      </w:r>
      <w:r>
        <w:tab/>
        <w:t>cd</w:t>
      </w:r>
      <w:r>
        <w:tab/>
        <w:t>digital (web sale)</w:t>
      </w:r>
      <w:r>
        <w:tab/>
        <w:t>vinyl (record)</w:t>
      </w:r>
    </w:p>
    <w:p w:rsidR="006860DE" w:rsidRDefault="003E4FC6" w:rsidP="003E4FC6">
      <w:pPr>
        <w:ind w:left="4320"/>
      </w:pPr>
      <w:r>
        <w:t>98</w:t>
      </w:r>
      <w:r>
        <w:tab/>
        <w:t>101</w:t>
      </w:r>
      <w:r>
        <w:tab/>
      </w:r>
      <w:r>
        <w:tab/>
      </w:r>
      <w:r>
        <w:tab/>
        <w:t>4</w:t>
      </w:r>
    </w:p>
    <w:p w:rsidR="006860DE" w:rsidRDefault="006860DE" w:rsidP="006860DE">
      <w:pPr>
        <w:numPr>
          <w:ilvl w:val="2"/>
          <w:numId w:val="4"/>
        </w:numPr>
      </w:pPr>
      <w:r>
        <w:t xml:space="preserve">November– </w:t>
      </w:r>
      <w:r>
        <w:tab/>
        <w:t>cd</w:t>
      </w:r>
      <w:r>
        <w:tab/>
        <w:t>digital (web sale)</w:t>
      </w:r>
      <w:r>
        <w:tab/>
        <w:t>vinyl (record)</w:t>
      </w:r>
    </w:p>
    <w:p w:rsidR="006860DE" w:rsidRDefault="003E4FC6" w:rsidP="003E4FC6">
      <w:pPr>
        <w:ind w:left="4320"/>
      </w:pPr>
      <w:r>
        <w:t>115</w:t>
      </w:r>
      <w:r>
        <w:tab/>
        <w:t>201</w:t>
      </w:r>
      <w:r>
        <w:tab/>
      </w:r>
      <w:r>
        <w:tab/>
      </w:r>
      <w:r>
        <w:tab/>
        <w:t>11</w:t>
      </w:r>
    </w:p>
    <w:p w:rsidR="006860DE" w:rsidRDefault="006860DE" w:rsidP="006860DE">
      <w:pPr>
        <w:numPr>
          <w:ilvl w:val="2"/>
          <w:numId w:val="4"/>
        </w:numPr>
      </w:pPr>
      <w:r>
        <w:t xml:space="preserve">December– </w:t>
      </w:r>
      <w:r>
        <w:tab/>
        <w:t>cd</w:t>
      </w:r>
      <w:r>
        <w:tab/>
        <w:t>digital (web sale)</w:t>
      </w:r>
      <w:r>
        <w:tab/>
        <w:t>vinyl (record)</w:t>
      </w:r>
    </w:p>
    <w:p w:rsidR="006860DE" w:rsidRDefault="003E4FC6" w:rsidP="003E4FC6">
      <w:pPr>
        <w:ind w:left="4320"/>
      </w:pPr>
      <w:r>
        <w:t>198</w:t>
      </w:r>
      <w:r>
        <w:tab/>
        <w:t>302</w:t>
      </w:r>
      <w:r>
        <w:tab/>
      </w:r>
      <w:r>
        <w:tab/>
      </w:r>
      <w:r>
        <w:tab/>
        <w:t>18</w:t>
      </w:r>
    </w:p>
    <w:p w:rsidR="00211F85" w:rsidRDefault="00211F85" w:rsidP="00211F85">
      <w:pPr>
        <w:ind w:left="720" w:firstLine="720"/>
      </w:pPr>
      <w:r>
        <w:t>c. Be sure to include a descriptive title and labels.  Please bold all titles and labels.</w:t>
      </w:r>
    </w:p>
    <w:p w:rsidR="00211F85" w:rsidRDefault="00211F85" w:rsidP="00211F85">
      <w:pPr>
        <w:ind w:left="720" w:firstLine="720"/>
      </w:pPr>
      <w:r>
        <w:t>d.  Include a column / row for totals for each type of media (cd, digital and vinyl) as well as for each month.  Make sure you use a function to calculate these.</w:t>
      </w:r>
    </w:p>
    <w:p w:rsidR="00211F85" w:rsidRDefault="00211F85" w:rsidP="00211F85">
      <w:pPr>
        <w:ind w:left="720" w:firstLine="720"/>
      </w:pPr>
      <w:r>
        <w:t>e.  Include another column for monthly averages of sales for each type of media.</w:t>
      </w:r>
    </w:p>
    <w:p w:rsidR="00211F85" w:rsidRDefault="00211F85" w:rsidP="00211F85">
      <w:pPr>
        <w:ind w:left="720" w:firstLine="720"/>
      </w:pPr>
      <w:r>
        <w:t>f.  Include a chart that shows the change of sales over time (each month) for each type of media.  Consider carefully which type of chart would work best.</w:t>
      </w:r>
    </w:p>
    <w:p w:rsidR="00211F85" w:rsidRDefault="00211F85" w:rsidP="00211F85">
      <w:pPr>
        <w:ind w:left="720" w:firstLine="720"/>
      </w:pPr>
      <w:r>
        <w:t>g.  Save your spreadsheet naming it, “Banjo Billy and the Coyotes sales”.</w:t>
      </w:r>
    </w:p>
    <w:p w:rsidR="00BE3A99" w:rsidRDefault="00BE3A99" w:rsidP="00211F85">
      <w:pPr>
        <w:ind w:left="720" w:firstLine="720"/>
      </w:pPr>
    </w:p>
    <w:p w:rsidR="00211F85" w:rsidRDefault="00211F85" w:rsidP="00211F85"/>
    <w:p w:rsidR="00211F85" w:rsidRPr="00211F85" w:rsidRDefault="00211F85" w:rsidP="00211F85">
      <w:pPr>
        <w:numPr>
          <w:ilvl w:val="0"/>
          <w:numId w:val="4"/>
        </w:numPr>
      </w:pPr>
      <w:r>
        <w:lastRenderedPageBreak/>
        <w:t xml:space="preserve"> </w:t>
      </w:r>
      <w:r>
        <w:rPr>
          <w:b/>
        </w:rPr>
        <w:t>P</w:t>
      </w:r>
      <w:r w:rsidR="00BE3A99">
        <w:rPr>
          <w:b/>
        </w:rPr>
        <w:t>owerPoint / Prezi</w:t>
      </w:r>
    </w:p>
    <w:p w:rsidR="00211F85" w:rsidRDefault="00211F85" w:rsidP="00211F85">
      <w:pPr>
        <w:ind w:left="1890"/>
      </w:pPr>
      <w:r>
        <w:t xml:space="preserve">Your final task will be to create a presentation to the Cum Laude Records executive to inform them of who you are and of the work you have done with the  </w:t>
      </w:r>
      <w:r w:rsidR="00AD522C">
        <w:rPr>
          <w:i/>
        </w:rPr>
        <w:t>Banjo Billy and the Coyotes” file</w:t>
      </w:r>
      <w:r>
        <w:t xml:space="preserve">.  </w:t>
      </w:r>
    </w:p>
    <w:p w:rsidR="00BE3A99" w:rsidRDefault="00BE3A99" w:rsidP="00211F85">
      <w:pPr>
        <w:ind w:left="1890"/>
      </w:pPr>
    </w:p>
    <w:p w:rsidR="00211F85" w:rsidRDefault="00211F85" w:rsidP="00211F85">
      <w:pPr>
        <w:numPr>
          <w:ilvl w:val="1"/>
          <w:numId w:val="4"/>
        </w:numPr>
      </w:pPr>
      <w:r>
        <w:t>Using PowerPoint, or P</w:t>
      </w:r>
      <w:r w:rsidR="00AD522C">
        <w:t xml:space="preserve">rezi create a presentation that </w:t>
      </w:r>
      <w:r w:rsidR="00B27288">
        <w:t>will help you present the following information</w:t>
      </w:r>
      <w:r w:rsidR="00AD522C">
        <w:t>:</w:t>
      </w:r>
    </w:p>
    <w:p w:rsidR="00AD522C" w:rsidRDefault="00B27288" w:rsidP="00AD522C">
      <w:pPr>
        <w:numPr>
          <w:ilvl w:val="2"/>
          <w:numId w:val="4"/>
        </w:numPr>
      </w:pPr>
      <w:r>
        <w:t>Your name, position and qualifications (from cover letter??)</w:t>
      </w:r>
    </w:p>
    <w:p w:rsidR="00B27288" w:rsidRDefault="00B27288" w:rsidP="00AD522C">
      <w:pPr>
        <w:numPr>
          <w:ilvl w:val="2"/>
          <w:numId w:val="4"/>
        </w:numPr>
      </w:pPr>
      <w:r>
        <w:t>Showcases your cover art and helps you describe the creative process and why you designed it as you did.</w:t>
      </w:r>
    </w:p>
    <w:p w:rsidR="00B27288" w:rsidRDefault="00BE3A99" w:rsidP="00AD522C">
      <w:pPr>
        <w:numPr>
          <w:ilvl w:val="2"/>
          <w:numId w:val="4"/>
        </w:numPr>
      </w:pPr>
      <w:r>
        <w:t>Incorporates your chart and interprets the data shown</w:t>
      </w:r>
      <w:r w:rsidR="006C52D7">
        <w:t>:</w:t>
      </w:r>
      <w:r>
        <w:t xml:space="preserve">  Why do sales spike in November and December?  Why are vinyl sales lower than others?  What are the average </w:t>
      </w:r>
      <w:r w:rsidR="006C52D7">
        <w:t xml:space="preserve">yearly </w:t>
      </w:r>
      <w:r>
        <w:t>sales for each type of media? Why are February sales higher than most months?  For the next album release should the band keep selling all 3 kinds of media – why or why not?</w:t>
      </w:r>
    </w:p>
    <w:p w:rsidR="00BE3A99" w:rsidRDefault="00BE3A99" w:rsidP="00BE3A99">
      <w:pPr>
        <w:numPr>
          <w:ilvl w:val="0"/>
          <w:numId w:val="4"/>
        </w:numPr>
        <w:rPr>
          <w:b/>
        </w:rPr>
      </w:pPr>
      <w:r w:rsidRPr="00BE3A99">
        <w:rPr>
          <w:b/>
        </w:rPr>
        <w:t>Presentation</w:t>
      </w:r>
    </w:p>
    <w:p w:rsidR="00BE3A99" w:rsidRDefault="00BE3A99" w:rsidP="00BE3A99">
      <w:pPr>
        <w:ind w:left="1890"/>
      </w:pPr>
      <w:r>
        <w:t>If time permits, your presentations will take place on Friday, January 20</w:t>
      </w:r>
      <w:r w:rsidRPr="00BE3A99">
        <w:rPr>
          <w:vertAlign w:val="superscript"/>
        </w:rPr>
        <w:t>th</w:t>
      </w:r>
      <w:r>
        <w:t>.</w:t>
      </w:r>
    </w:p>
    <w:p w:rsidR="00BE3A99" w:rsidRPr="00BE3A99" w:rsidRDefault="00BE3A99" w:rsidP="00BE3A99">
      <w:pPr>
        <w:ind w:left="1890"/>
      </w:pPr>
    </w:p>
    <w:p w:rsidR="00AD522C" w:rsidRDefault="00AD522C" w:rsidP="00AD522C">
      <w:pPr>
        <w:numPr>
          <w:ilvl w:val="1"/>
          <w:numId w:val="4"/>
        </w:numPr>
      </w:pPr>
      <w:r>
        <w:t>Make sure that you</w:t>
      </w:r>
      <w:r w:rsidR="00602FD7">
        <w:t xml:space="preserve"> use your PowerPoint or Prezi to aid your presentation and not as a crutch.  </w:t>
      </w:r>
      <w:r w:rsidR="00602FD7" w:rsidRPr="00602FD7">
        <w:rPr>
          <w:b/>
          <w:u w:val="single"/>
        </w:rPr>
        <w:t>No reading off of the screen.</w:t>
      </w:r>
      <w:r w:rsidR="00602FD7">
        <w:rPr>
          <w:b/>
          <w:u w:val="single"/>
        </w:rPr>
        <w:t xml:space="preserve">  </w:t>
      </w:r>
      <w:r w:rsidR="00602FD7">
        <w:t>Also make sure not to include too much info in any one screen of your presentation, and to include graphics, where appropriate, to make your presentation more visually appealing.</w:t>
      </w:r>
    </w:p>
    <w:p w:rsidR="006860DE" w:rsidRPr="00FB334A" w:rsidRDefault="006860DE" w:rsidP="003E4FC6">
      <w:pPr>
        <w:ind w:left="2880"/>
      </w:pPr>
    </w:p>
    <w:p w:rsidR="001E6A14" w:rsidRDefault="001E6A14"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Default="00BE3A99" w:rsidP="001E6A14">
      <w:pPr>
        <w:ind w:left="2520"/>
        <w:rPr>
          <w:b/>
        </w:rPr>
      </w:pPr>
    </w:p>
    <w:p w:rsidR="00BE3A99" w:rsidRPr="001E6A14" w:rsidRDefault="00BE3A99" w:rsidP="001E6A14">
      <w:pPr>
        <w:ind w:left="2520"/>
        <w:rPr>
          <w:b/>
        </w:rPr>
      </w:pPr>
    </w:p>
    <w:tbl>
      <w:tblPr>
        <w:tblW w:w="5000" w:type="pct"/>
        <w:tblCellSpacing w:w="0" w:type="dxa"/>
        <w:tblCellMar>
          <w:top w:w="45" w:type="dxa"/>
          <w:left w:w="45" w:type="dxa"/>
          <w:bottom w:w="45" w:type="dxa"/>
          <w:right w:w="45" w:type="dxa"/>
        </w:tblCellMar>
        <w:tblLook w:val="04A0"/>
      </w:tblPr>
      <w:tblGrid>
        <w:gridCol w:w="1159"/>
        <w:gridCol w:w="3981"/>
        <w:gridCol w:w="3405"/>
        <w:gridCol w:w="905"/>
      </w:tblGrid>
      <w:tr w:rsidR="00FC03CD" w:rsidRPr="00FC03CD">
        <w:trPr>
          <w:tblCellSpacing w:w="0" w:type="dxa"/>
        </w:trPr>
        <w:tc>
          <w:tcPr>
            <w:tcW w:w="0" w:type="auto"/>
            <w:gridSpan w:val="4"/>
            <w:hideMark/>
          </w:tcPr>
          <w:p w:rsidR="00FC03CD" w:rsidRPr="00FC03CD" w:rsidRDefault="00FC03CD" w:rsidP="00FC03CD">
            <w:pPr>
              <w:spacing w:line="240" w:lineRule="auto"/>
              <w:rPr>
                <w:rFonts w:ascii="Verdana" w:eastAsia="Times New Roman" w:hAnsi="Verdana" w:cs="Times New Roman"/>
                <w:color w:val="auto"/>
                <w:sz w:val="17"/>
                <w:szCs w:val="17"/>
              </w:rPr>
            </w:pPr>
            <w:r w:rsidRPr="00FC03CD">
              <w:rPr>
                <w:rFonts w:ascii="Verdana" w:eastAsia="Times New Roman" w:hAnsi="Verdana" w:cs="Times New Roman"/>
                <w:color w:val="auto"/>
                <w:sz w:val="17"/>
                <w:szCs w:val="17"/>
              </w:rPr>
              <w:t xml:space="preserve">Graphic Designer &amp; Tumblr Internship at Cum Laude Records, Llc in New York  NY- Part Time Unpaid Internship </w:t>
            </w:r>
          </w:p>
        </w:tc>
      </w:tr>
      <w:tr w:rsidR="00FC03CD" w:rsidRPr="00FC03CD">
        <w:trPr>
          <w:trHeight w:val="450"/>
          <w:tblCellSpacing w:w="0" w:type="dxa"/>
        </w:trPr>
        <w:tc>
          <w:tcPr>
            <w:tcW w:w="0" w:type="auto"/>
            <w:gridSpan w:val="2"/>
            <w:vAlign w:val="bottom"/>
            <w:hideMark/>
          </w:tcPr>
          <w:p w:rsidR="00FC03CD" w:rsidRPr="00FC03CD" w:rsidRDefault="00FC03CD" w:rsidP="00FC03CD">
            <w:pPr>
              <w:spacing w:line="240" w:lineRule="auto"/>
              <w:rPr>
                <w:rFonts w:ascii="Verdana" w:eastAsia="Times New Roman" w:hAnsi="Verdana" w:cs="Times New Roman"/>
                <w:color w:val="auto"/>
                <w:sz w:val="17"/>
                <w:szCs w:val="17"/>
              </w:rPr>
            </w:pPr>
            <w:r w:rsidRPr="00FC03CD">
              <w:rPr>
                <w:rFonts w:ascii="Verdana" w:eastAsia="Times New Roman" w:hAnsi="Verdana" w:cs="Times New Roman"/>
                <w:b/>
                <w:bCs/>
                <w:color w:val="auto"/>
                <w:sz w:val="20"/>
              </w:rPr>
              <w:t>Cum Laude Records, LLC</w:t>
            </w:r>
          </w:p>
        </w:tc>
        <w:tc>
          <w:tcPr>
            <w:tcW w:w="3090" w:type="dxa"/>
            <w:vAlign w:val="center"/>
            <w:hideMark/>
          </w:tcPr>
          <w:p w:rsidR="00FC03CD" w:rsidRPr="00FC03CD" w:rsidRDefault="00FC03CD" w:rsidP="00FC03CD">
            <w:pPr>
              <w:spacing w:line="240" w:lineRule="auto"/>
              <w:jc w:val="right"/>
              <w:rPr>
                <w:rFonts w:ascii="Verdana" w:eastAsia="Times New Roman" w:hAnsi="Verdana" w:cs="Times New Roman"/>
                <w:color w:val="auto"/>
                <w:sz w:val="17"/>
                <w:szCs w:val="17"/>
              </w:rPr>
            </w:pPr>
          </w:p>
        </w:tc>
        <w:tc>
          <w:tcPr>
            <w:tcW w:w="750" w:type="dxa"/>
            <w:vAlign w:val="center"/>
            <w:hideMark/>
          </w:tcPr>
          <w:p w:rsidR="00FC03CD" w:rsidRPr="00FC03CD" w:rsidRDefault="00FC03CD" w:rsidP="00FC03CD">
            <w:pPr>
              <w:spacing w:line="240" w:lineRule="auto"/>
              <w:jc w:val="right"/>
              <w:rPr>
                <w:rFonts w:ascii="Verdana" w:eastAsia="Times New Roman" w:hAnsi="Verdana" w:cs="Times New Roman"/>
                <w:color w:val="auto"/>
                <w:sz w:val="17"/>
                <w:szCs w:val="17"/>
              </w:rPr>
            </w:pPr>
          </w:p>
        </w:tc>
      </w:tr>
      <w:tr w:rsidR="00FC03CD" w:rsidRPr="00FC03CD">
        <w:trPr>
          <w:tblCellSpacing w:w="0" w:type="dxa"/>
        </w:trPr>
        <w:tc>
          <w:tcPr>
            <w:tcW w:w="0" w:type="auto"/>
            <w:gridSpan w:val="4"/>
            <w:vAlign w:val="center"/>
            <w:hideMark/>
          </w:tcPr>
          <w:p w:rsidR="00FC03CD" w:rsidRPr="00FC03CD" w:rsidRDefault="00FC03CD" w:rsidP="00FC03CD">
            <w:pPr>
              <w:spacing w:line="240" w:lineRule="auto"/>
              <w:rPr>
                <w:rFonts w:ascii="Verdana" w:eastAsia="Times New Roman" w:hAnsi="Verdana" w:cs="Times New Roman"/>
                <w:color w:val="auto"/>
                <w:sz w:val="17"/>
                <w:szCs w:val="17"/>
              </w:rPr>
            </w:pPr>
          </w:p>
        </w:tc>
      </w:tr>
      <w:tr w:rsidR="00FC03CD" w:rsidRPr="00FC03CD">
        <w:trPr>
          <w:trHeight w:val="300"/>
          <w:tblCellSpacing w:w="0" w:type="dxa"/>
        </w:trPr>
        <w:tc>
          <w:tcPr>
            <w:tcW w:w="0" w:type="auto"/>
            <w:gridSpan w:val="4"/>
            <w:vAlign w:val="center"/>
            <w:hideMark/>
          </w:tcPr>
          <w:p w:rsidR="00FC03CD" w:rsidRPr="00FC03CD" w:rsidRDefault="00FC03CD" w:rsidP="00FC03CD">
            <w:pPr>
              <w:spacing w:line="240" w:lineRule="auto"/>
              <w:rPr>
                <w:rFonts w:ascii="Verdana" w:eastAsia="Times New Roman" w:hAnsi="Verdana" w:cs="Times New Roman"/>
                <w:color w:val="auto"/>
                <w:sz w:val="17"/>
                <w:szCs w:val="17"/>
              </w:rPr>
            </w:pPr>
            <w:r w:rsidRPr="00FC03CD">
              <w:rPr>
                <w:rFonts w:ascii="Verdana" w:eastAsia="Times New Roman" w:hAnsi="Verdana" w:cs="Times New Roman"/>
                <w:b/>
                <w:bCs/>
                <w:color w:val="auto"/>
                <w:sz w:val="20"/>
              </w:rPr>
              <w:t>Graphic Designer &amp; Tumblr Internship</w:t>
            </w:r>
            <w:r w:rsidRPr="00FC03CD">
              <w:rPr>
                <w:rFonts w:ascii="Verdana" w:eastAsia="Times New Roman" w:hAnsi="Verdana" w:cs="Times New Roman"/>
                <w:color w:val="auto"/>
                <w:sz w:val="17"/>
                <w:szCs w:val="17"/>
              </w:rPr>
              <w:t xml:space="preserve"> </w:t>
            </w:r>
            <w:r w:rsidR="006C52D7">
              <w:rPr>
                <w:rFonts w:ascii="Verdana" w:eastAsia="Times New Roman" w:hAnsi="Verdana" w:cs="Times New Roman"/>
                <w:noProof/>
                <w:color w:val="auto"/>
                <w:sz w:val="17"/>
                <w:szCs w:val="17"/>
              </w:rPr>
              <w:drawing>
                <wp:inline distT="0" distB="0" distL="0" distR="0">
                  <wp:extent cx="114300" cy="114300"/>
                  <wp:effectExtent l="19050" t="0" r="0" b="0"/>
                  <wp:docPr id="1" name="Picture 1" descr="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rch"/>
                          <pic:cNvPicPr>
                            <a:picLocks noChangeAspect="1" noChangeArrowheads="1"/>
                          </pic:cNvPicPr>
                        </pic:nvPicPr>
                        <pic:blipFill>
                          <a:blip r:embed="rId6"/>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r:id="rId7" w:history="1">
              <w:r w:rsidRPr="00FC03CD">
                <w:rPr>
                  <w:rFonts w:ascii="Verdana" w:eastAsia="Times New Roman" w:hAnsi="Verdana" w:cs="Times New Roman"/>
                  <w:color w:val="3333CC"/>
                  <w:sz w:val="17"/>
                </w:rPr>
                <w:t>more jobs like this</w:t>
              </w:r>
            </w:hyperlink>
          </w:p>
        </w:tc>
      </w:tr>
      <w:tr w:rsidR="00FC03CD" w:rsidRPr="00FC03CD">
        <w:trPr>
          <w:trHeight w:val="300"/>
          <w:tblCellSpacing w:w="0" w:type="dxa"/>
        </w:trPr>
        <w:tc>
          <w:tcPr>
            <w:tcW w:w="0" w:type="auto"/>
            <w:gridSpan w:val="4"/>
            <w:vAlign w:val="center"/>
            <w:hideMark/>
          </w:tcPr>
          <w:p w:rsidR="00FC03CD" w:rsidRPr="00FC03CD" w:rsidRDefault="00FC03CD" w:rsidP="00FC03CD">
            <w:pPr>
              <w:spacing w:line="240" w:lineRule="auto"/>
              <w:rPr>
                <w:rFonts w:ascii="Verdana" w:eastAsia="Times New Roman" w:hAnsi="Verdana" w:cs="Times New Roman"/>
                <w:color w:val="auto"/>
                <w:sz w:val="17"/>
                <w:szCs w:val="17"/>
              </w:rPr>
            </w:pPr>
            <w:r w:rsidRPr="00FC03CD">
              <w:rPr>
                <w:rFonts w:ascii="Verdana" w:eastAsia="Times New Roman" w:hAnsi="Verdana" w:cs="Times New Roman"/>
                <w:color w:val="auto"/>
                <w:sz w:val="17"/>
                <w:szCs w:val="17"/>
              </w:rPr>
              <w:t>This is a Part Time Unpaid Internship</w:t>
            </w:r>
          </w:p>
        </w:tc>
      </w:tr>
      <w:tr w:rsidR="00FC03CD" w:rsidRPr="00FC03CD">
        <w:trPr>
          <w:trHeight w:val="300"/>
          <w:tblCellSpacing w:w="0" w:type="dxa"/>
        </w:trPr>
        <w:tc>
          <w:tcPr>
            <w:tcW w:w="0" w:type="auto"/>
            <w:vAlign w:val="center"/>
            <w:hideMark/>
          </w:tcPr>
          <w:p w:rsidR="00FC03CD" w:rsidRPr="00FC03CD" w:rsidRDefault="00FC03CD" w:rsidP="00FC03CD">
            <w:pPr>
              <w:spacing w:line="240" w:lineRule="auto"/>
              <w:jc w:val="right"/>
              <w:rPr>
                <w:rFonts w:ascii="Verdana" w:eastAsia="Times New Roman" w:hAnsi="Verdana" w:cs="Times New Roman"/>
                <w:color w:val="auto"/>
                <w:sz w:val="17"/>
                <w:szCs w:val="17"/>
              </w:rPr>
            </w:pPr>
            <w:r w:rsidRPr="00FC03CD">
              <w:rPr>
                <w:rFonts w:ascii="Verdana" w:eastAsia="Times New Roman" w:hAnsi="Verdana" w:cs="Times New Roman"/>
                <w:b/>
                <w:bCs/>
                <w:color w:val="auto"/>
                <w:sz w:val="18"/>
                <w:szCs w:val="18"/>
              </w:rPr>
              <w:t>Location:</w:t>
            </w:r>
          </w:p>
        </w:tc>
        <w:tc>
          <w:tcPr>
            <w:tcW w:w="0" w:type="auto"/>
            <w:gridSpan w:val="3"/>
            <w:vAlign w:val="center"/>
            <w:hideMark/>
          </w:tcPr>
          <w:p w:rsidR="00FC03CD" w:rsidRPr="00FC03CD" w:rsidRDefault="00FC03CD" w:rsidP="00FC03CD">
            <w:pPr>
              <w:spacing w:line="240" w:lineRule="auto"/>
              <w:rPr>
                <w:rFonts w:ascii="Verdana" w:eastAsia="Times New Roman" w:hAnsi="Verdana" w:cs="Times New Roman"/>
                <w:color w:val="auto"/>
                <w:sz w:val="17"/>
                <w:szCs w:val="17"/>
              </w:rPr>
            </w:pPr>
            <w:r w:rsidRPr="00FC03CD">
              <w:rPr>
                <w:rFonts w:ascii="Verdana" w:eastAsia="Times New Roman" w:hAnsi="Verdana" w:cs="Times New Roman"/>
                <w:color w:val="auto"/>
                <w:sz w:val="17"/>
                <w:szCs w:val="17"/>
              </w:rPr>
              <w:t xml:space="preserve">New York  NY </w:t>
            </w:r>
          </w:p>
        </w:tc>
      </w:tr>
      <w:tr w:rsidR="00FC03CD" w:rsidRPr="00FC03CD">
        <w:trPr>
          <w:tblCellSpacing w:w="0" w:type="dxa"/>
        </w:trPr>
        <w:tc>
          <w:tcPr>
            <w:tcW w:w="0" w:type="auto"/>
            <w:vAlign w:val="center"/>
            <w:hideMark/>
          </w:tcPr>
          <w:p w:rsidR="00FC03CD" w:rsidRPr="00FC03CD" w:rsidRDefault="00FC03CD" w:rsidP="00FC03CD">
            <w:pPr>
              <w:spacing w:line="240" w:lineRule="auto"/>
              <w:jc w:val="right"/>
              <w:rPr>
                <w:rFonts w:ascii="Verdana" w:eastAsia="Times New Roman" w:hAnsi="Verdana" w:cs="Times New Roman"/>
                <w:color w:val="auto"/>
                <w:sz w:val="17"/>
                <w:szCs w:val="17"/>
              </w:rPr>
            </w:pPr>
            <w:r w:rsidRPr="00FC03CD">
              <w:rPr>
                <w:rFonts w:ascii="Verdana" w:eastAsia="Times New Roman" w:hAnsi="Verdana" w:cs="Times New Roman"/>
                <w:b/>
                <w:bCs/>
                <w:color w:val="auto"/>
                <w:sz w:val="18"/>
                <w:szCs w:val="18"/>
              </w:rPr>
              <w:t>Date Posted:</w:t>
            </w:r>
          </w:p>
        </w:tc>
        <w:tc>
          <w:tcPr>
            <w:tcW w:w="2910" w:type="dxa"/>
            <w:vAlign w:val="center"/>
            <w:hideMark/>
          </w:tcPr>
          <w:p w:rsidR="00FC03CD" w:rsidRPr="00FC03CD" w:rsidRDefault="00FC03CD" w:rsidP="00FC03CD">
            <w:pPr>
              <w:spacing w:line="240" w:lineRule="auto"/>
              <w:rPr>
                <w:rFonts w:ascii="Verdana" w:eastAsia="Times New Roman" w:hAnsi="Verdana" w:cs="Times New Roman"/>
                <w:color w:val="auto"/>
                <w:sz w:val="17"/>
                <w:szCs w:val="17"/>
              </w:rPr>
            </w:pPr>
            <w:r w:rsidRPr="00FC03CD">
              <w:rPr>
                <w:rFonts w:ascii="Verdana" w:eastAsia="Times New Roman" w:hAnsi="Verdana" w:cs="Times New Roman"/>
                <w:color w:val="auto"/>
                <w:sz w:val="17"/>
                <w:szCs w:val="17"/>
              </w:rPr>
              <w:t>1/10/2012 6:49:04 PM</w:t>
            </w:r>
          </w:p>
        </w:tc>
        <w:tc>
          <w:tcPr>
            <w:tcW w:w="0" w:type="auto"/>
            <w:gridSpan w:val="2"/>
            <w:vAlign w:val="center"/>
            <w:hideMark/>
          </w:tcPr>
          <w:p w:rsidR="00FC03CD" w:rsidRPr="00FC03CD" w:rsidRDefault="00FC03CD" w:rsidP="00FC03CD">
            <w:pPr>
              <w:spacing w:line="240" w:lineRule="auto"/>
              <w:rPr>
                <w:rFonts w:ascii="Verdana" w:eastAsia="Times New Roman" w:hAnsi="Verdana" w:cs="Times New Roman"/>
                <w:color w:val="auto"/>
                <w:sz w:val="17"/>
                <w:szCs w:val="17"/>
              </w:rPr>
            </w:pPr>
          </w:p>
        </w:tc>
      </w:tr>
      <w:tr w:rsidR="00FC03CD" w:rsidRPr="00FC03CD">
        <w:trPr>
          <w:tblCellSpacing w:w="0" w:type="dxa"/>
        </w:trPr>
        <w:tc>
          <w:tcPr>
            <w:tcW w:w="0" w:type="auto"/>
            <w:hideMark/>
          </w:tcPr>
          <w:p w:rsidR="00FC03CD" w:rsidRPr="00FC03CD" w:rsidRDefault="00FC03CD" w:rsidP="00FC03CD">
            <w:pPr>
              <w:spacing w:line="240" w:lineRule="auto"/>
              <w:jc w:val="right"/>
              <w:rPr>
                <w:rFonts w:ascii="Verdana" w:eastAsia="Times New Roman" w:hAnsi="Verdana" w:cs="Times New Roman"/>
                <w:color w:val="auto"/>
                <w:sz w:val="17"/>
                <w:szCs w:val="17"/>
              </w:rPr>
            </w:pPr>
            <w:r w:rsidRPr="00FC03CD">
              <w:rPr>
                <w:rFonts w:ascii="Verdana" w:eastAsia="Times New Roman" w:hAnsi="Verdana" w:cs="Times New Roman"/>
                <w:b/>
                <w:bCs/>
                <w:color w:val="auto"/>
                <w:sz w:val="18"/>
                <w:szCs w:val="18"/>
              </w:rPr>
              <w:t>Details:</w:t>
            </w:r>
          </w:p>
        </w:tc>
        <w:tc>
          <w:tcPr>
            <w:tcW w:w="0" w:type="auto"/>
            <w:gridSpan w:val="3"/>
            <w:vAlign w:val="center"/>
            <w:hideMark/>
          </w:tcPr>
          <w:p w:rsidR="00FC03CD" w:rsidRPr="00FC03CD" w:rsidRDefault="00FC03CD" w:rsidP="00FC03CD">
            <w:pPr>
              <w:spacing w:line="240" w:lineRule="auto"/>
              <w:rPr>
                <w:rFonts w:ascii="Verdana" w:eastAsia="Times New Roman" w:hAnsi="Verdana" w:cs="Times New Roman"/>
                <w:color w:val="auto"/>
                <w:sz w:val="17"/>
                <w:szCs w:val="17"/>
              </w:rPr>
            </w:pPr>
            <w:r w:rsidRPr="00FC03CD">
              <w:rPr>
                <w:rFonts w:ascii="Verdana" w:eastAsia="Times New Roman" w:hAnsi="Verdana" w:cs="Times New Roman"/>
                <w:color w:val="auto"/>
                <w:sz w:val="17"/>
                <w:szCs w:val="17"/>
              </w:rPr>
              <w:t>Cum Laude Record is NYC newest Hip-Hop Record Label.</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We are currently seeking a GRAPHIC DESIGNER &amp; TUMBLR GURU INTERN for immediate hire. This is a great opportunity for someone interested in enhancing their</w:t>
            </w:r>
            <w:r w:rsidRPr="00FC03CD">
              <w:rPr>
                <w:rFonts w:ascii="Verdana" w:eastAsia="Times New Roman" w:hAnsi="Verdana" w:cs="Times New Roman"/>
                <w:color w:val="auto"/>
                <w:sz w:val="17"/>
                <w:szCs w:val="17"/>
              </w:rPr>
              <w:br/>
              <w:t xml:space="preserve">portfolio and possibly offered a permeant position with the record label. </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Do you love to CREATE &amp; DESIGN amazing Graphics and want to improve on your portfolio?</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Ever wanted to design Album Cover ART for your favorite artist?</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Do you love tumblr &amp; Love creating tumblr layouts?</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 xml:space="preserve">Do you have access to various software such as photoshop? </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Do you have any experience with various equipment and software?</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Are you creative and a team player?</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Cum Laude Records is looking for a GRAPHIC DESIGNER &amp; TUMBLR GURU INTERN who is interested in creating album art, tumblr art, &amp; layouts. This internship position can lead to a permanent and paying position as the record label's full time director or editor.</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Requirements:</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 xml:space="preserve">-Must live in the NYC area </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-Extremely Creative, Motivative, &amp; Positive attitude</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-Amazing Communication Skills</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-Thinks outside of the box</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-Have access to software</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-Knowledge of software</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-Technology driven, Must have own software to edit photos</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 xml:space="preserve">-Must LOVE tumblr! </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br/>
              <w:t>**Extremely interested in someone who needs to improve their portfolio and showcase their unique talents</w:t>
            </w:r>
            <w:r w:rsidRPr="00FC03CD">
              <w:rPr>
                <w:rFonts w:ascii="Verdana" w:eastAsia="Times New Roman" w:hAnsi="Verdana" w:cs="Times New Roman"/>
                <w:color w:val="auto"/>
                <w:sz w:val="17"/>
                <w:szCs w:val="17"/>
              </w:rPr>
              <w:br/>
            </w:r>
            <w:r w:rsidRPr="00FC03CD">
              <w:rPr>
                <w:rFonts w:ascii="Verdana" w:eastAsia="Times New Roman" w:hAnsi="Verdana" w:cs="Times New Roman"/>
                <w:color w:val="auto"/>
                <w:sz w:val="17"/>
                <w:szCs w:val="17"/>
              </w:rPr>
              <w:lastRenderedPageBreak/>
              <w:br/>
              <w:t>Send an e-mail expressing your interest in this position as well as any film or videos you have worked on.</w:t>
            </w:r>
          </w:p>
        </w:tc>
      </w:tr>
      <w:tr w:rsidR="00FC03CD" w:rsidRPr="00FC03CD">
        <w:trPr>
          <w:tblCellSpacing w:w="0" w:type="dxa"/>
        </w:trPr>
        <w:tc>
          <w:tcPr>
            <w:tcW w:w="0" w:type="auto"/>
            <w:gridSpan w:val="4"/>
            <w:hideMark/>
          </w:tcPr>
          <w:p w:rsidR="00FC03CD" w:rsidRPr="00FC03CD" w:rsidRDefault="00FC03CD" w:rsidP="00FC03CD">
            <w:pPr>
              <w:spacing w:line="240" w:lineRule="auto"/>
              <w:rPr>
                <w:rFonts w:ascii="Verdana" w:eastAsia="Times New Roman" w:hAnsi="Verdana" w:cs="Times New Roman"/>
                <w:color w:val="auto"/>
                <w:sz w:val="17"/>
                <w:szCs w:val="17"/>
              </w:rPr>
            </w:pPr>
            <w:r w:rsidRPr="00FC03CD">
              <w:rPr>
                <w:rFonts w:ascii="Verdana" w:eastAsia="Times New Roman" w:hAnsi="Verdana" w:cs="Times New Roman"/>
                <w:b/>
                <w:bCs/>
                <w:color w:val="auto"/>
                <w:sz w:val="18"/>
                <w:szCs w:val="18"/>
              </w:rPr>
              <w:lastRenderedPageBreak/>
              <w:t>Please tell Cum Laude Records, LLC that you found the listing at ENTERTAINMENTCAREERS.NET</w:t>
            </w:r>
          </w:p>
        </w:tc>
      </w:tr>
    </w:tbl>
    <w:p w:rsidR="00FC03CD" w:rsidRPr="00FC03CD" w:rsidRDefault="00FC03CD" w:rsidP="00FC03CD"/>
    <w:p w:rsidR="006F7735" w:rsidRDefault="006F7735">
      <w:pPr>
        <w:pageBreakBefore/>
      </w:pPr>
      <w:r>
        <w:rPr>
          <w:b/>
          <w:bCs/>
          <w:sz w:val="28"/>
          <w:szCs w:val="28"/>
        </w:rPr>
        <w:lastRenderedPageBreak/>
        <w:t>Tech Tools</w:t>
      </w:r>
    </w:p>
    <w:p w:rsidR="006F7735" w:rsidRDefault="006F7735">
      <w:pPr>
        <w:numPr>
          <w:ilvl w:val="0"/>
          <w:numId w:val="1"/>
        </w:numPr>
        <w:tabs>
          <w:tab w:val="num" w:pos="720"/>
        </w:tabs>
        <w:rPr>
          <w:color w:val="000099"/>
          <w:u w:val="single"/>
        </w:rPr>
      </w:pPr>
      <w:hyperlink r:id="rId8" w:history="1">
        <w:r>
          <w:rPr>
            <w:color w:val="000099"/>
            <w:u w:val="single"/>
          </w:rPr>
          <w:t>Google</w:t>
        </w:r>
      </w:hyperlink>
      <w:hyperlink r:id="rId9" w:history="1">
        <w:r>
          <w:rPr>
            <w:color w:val="000099"/>
            <w:u w:val="single"/>
          </w:rPr>
          <w:t xml:space="preserve"> </w:t>
        </w:r>
      </w:hyperlink>
      <w:hyperlink r:id="rId10" w:history="1">
        <w:r>
          <w:rPr>
            <w:color w:val="000099"/>
            <w:u w:val="single"/>
          </w:rPr>
          <w:t>Docs</w:t>
        </w:r>
      </w:hyperlink>
      <w:hyperlink r:id="rId11" w:history="1">
        <w:r>
          <w:rPr>
            <w:color w:val="000099"/>
            <w:u w:val="single"/>
          </w:rPr>
          <w:t xml:space="preserve"> </w:t>
        </w:r>
      </w:hyperlink>
      <w:r>
        <w:t xml:space="preserve">(online documents) </w:t>
      </w:r>
    </w:p>
    <w:p w:rsidR="006F7735" w:rsidRDefault="006F7735">
      <w:pPr>
        <w:numPr>
          <w:ilvl w:val="0"/>
          <w:numId w:val="1"/>
        </w:numPr>
        <w:tabs>
          <w:tab w:val="num" w:pos="720"/>
        </w:tabs>
        <w:rPr>
          <w:color w:val="000099"/>
          <w:u w:val="single"/>
        </w:rPr>
      </w:pPr>
      <w:hyperlink r:id="rId12" w:history="1">
        <w:r>
          <w:rPr>
            <w:color w:val="000099"/>
            <w:u w:val="single"/>
          </w:rPr>
          <w:t>Wordle</w:t>
        </w:r>
      </w:hyperlink>
      <w:r>
        <w:t xml:space="preserve"> (online word cloud)</w:t>
      </w:r>
    </w:p>
    <w:p w:rsidR="006F7735" w:rsidRDefault="006F7735">
      <w:pPr>
        <w:numPr>
          <w:ilvl w:val="0"/>
          <w:numId w:val="1"/>
        </w:numPr>
        <w:tabs>
          <w:tab w:val="num" w:pos="720"/>
        </w:tabs>
        <w:rPr>
          <w:color w:val="000099"/>
          <w:u w:val="single"/>
        </w:rPr>
      </w:pPr>
      <w:hyperlink r:id="rId13" w:history="1">
        <w:r>
          <w:rPr>
            <w:color w:val="000099"/>
            <w:u w:val="single"/>
          </w:rPr>
          <w:t>Picnik</w:t>
        </w:r>
      </w:hyperlink>
      <w:r>
        <w:t xml:space="preserve"> (online Photoshop)</w:t>
      </w:r>
    </w:p>
    <w:p w:rsidR="006F7735" w:rsidRDefault="006F7735">
      <w:pPr>
        <w:numPr>
          <w:ilvl w:val="0"/>
          <w:numId w:val="1"/>
        </w:numPr>
        <w:tabs>
          <w:tab w:val="num" w:pos="720"/>
        </w:tabs>
        <w:rPr>
          <w:color w:val="000099"/>
          <w:u w:val="single"/>
        </w:rPr>
      </w:pPr>
      <w:hyperlink r:id="rId14" w:history="1">
        <w:r>
          <w:rPr>
            <w:color w:val="000099"/>
            <w:u w:val="single"/>
          </w:rPr>
          <w:t>Prezi</w:t>
        </w:r>
      </w:hyperlink>
      <w:r>
        <w:t xml:space="preserve"> (online presentation tool)</w:t>
      </w:r>
    </w:p>
    <w:p w:rsidR="006F7735" w:rsidRDefault="006F7735">
      <w:pPr>
        <w:numPr>
          <w:ilvl w:val="0"/>
          <w:numId w:val="1"/>
        </w:numPr>
        <w:tabs>
          <w:tab w:val="num" w:pos="720"/>
        </w:tabs>
        <w:rPr>
          <w:color w:val="000099"/>
          <w:u w:val="single"/>
        </w:rPr>
      </w:pPr>
      <w:hyperlink r:id="rId15" w:history="1">
        <w:r>
          <w:rPr>
            <w:color w:val="000099"/>
            <w:u w:val="single"/>
          </w:rPr>
          <w:t>Animoto</w:t>
        </w:r>
      </w:hyperlink>
      <w:r>
        <w:t xml:space="preserve"> (video slideshow maker with music) </w:t>
      </w:r>
    </w:p>
    <w:p w:rsidR="006F7735" w:rsidRDefault="006F7735">
      <w:pPr>
        <w:numPr>
          <w:ilvl w:val="0"/>
          <w:numId w:val="1"/>
        </w:numPr>
        <w:tabs>
          <w:tab w:val="num" w:pos="720"/>
        </w:tabs>
        <w:rPr>
          <w:color w:val="000099"/>
          <w:u w:val="single"/>
        </w:rPr>
      </w:pPr>
      <w:hyperlink r:id="rId16" w:history="1">
        <w:r>
          <w:rPr>
            <w:color w:val="000099"/>
            <w:u w:val="single"/>
          </w:rPr>
          <w:t>Diigo</w:t>
        </w:r>
      </w:hyperlink>
      <w:r>
        <w:t xml:space="preserve"> (online bookmarking)</w:t>
      </w:r>
    </w:p>
    <w:p w:rsidR="006F7735" w:rsidRDefault="006F7735">
      <w:pPr>
        <w:numPr>
          <w:ilvl w:val="0"/>
          <w:numId w:val="1"/>
        </w:numPr>
        <w:tabs>
          <w:tab w:val="num" w:pos="720"/>
        </w:tabs>
        <w:rPr>
          <w:color w:val="000099"/>
          <w:u w:val="single"/>
        </w:rPr>
      </w:pPr>
      <w:hyperlink r:id="rId17" w:history="1">
        <w:r>
          <w:rPr>
            <w:color w:val="000099"/>
            <w:u w:val="single"/>
          </w:rPr>
          <w:t>Dropbox</w:t>
        </w:r>
      </w:hyperlink>
      <w:r>
        <w:t xml:space="preserve"> (online file storage / sharing) </w:t>
      </w:r>
    </w:p>
    <w:p w:rsidR="006F7735" w:rsidRDefault="006F7735">
      <w:pPr>
        <w:numPr>
          <w:ilvl w:val="0"/>
          <w:numId w:val="1"/>
        </w:numPr>
        <w:tabs>
          <w:tab w:val="num" w:pos="720"/>
        </w:tabs>
        <w:rPr>
          <w:color w:val="000099"/>
          <w:u w:val="single"/>
        </w:rPr>
      </w:pPr>
      <w:hyperlink r:id="rId18" w:history="1">
        <w:r>
          <w:rPr>
            <w:color w:val="000099"/>
            <w:u w:val="single"/>
          </w:rPr>
          <w:t>Dipity</w:t>
        </w:r>
      </w:hyperlink>
      <w:r>
        <w:t xml:space="preserve"> (online timeline) </w:t>
      </w:r>
    </w:p>
    <w:p w:rsidR="006F7735" w:rsidRDefault="006F7735">
      <w:pPr>
        <w:numPr>
          <w:ilvl w:val="0"/>
          <w:numId w:val="1"/>
        </w:numPr>
        <w:tabs>
          <w:tab w:val="num" w:pos="720"/>
        </w:tabs>
        <w:rPr>
          <w:color w:val="000099"/>
          <w:u w:val="single"/>
        </w:rPr>
      </w:pPr>
      <w:hyperlink r:id="rId19" w:history="1">
        <w:r>
          <w:rPr>
            <w:color w:val="000099"/>
            <w:u w:val="single"/>
          </w:rPr>
          <w:t>Symbaloo</w:t>
        </w:r>
      </w:hyperlink>
      <w:hyperlink r:id="rId20" w:history="1">
        <w:r>
          <w:rPr>
            <w:color w:val="000099"/>
            <w:u w:val="single"/>
          </w:rPr>
          <w:t xml:space="preserve"> </w:t>
        </w:r>
      </w:hyperlink>
      <w:r>
        <w:t xml:space="preserve">(online bookmarking / home page) </w:t>
      </w:r>
    </w:p>
    <w:p w:rsidR="006F7735" w:rsidRDefault="006F7735"/>
    <w:sectPr w:rsidR="006F773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281E52F5"/>
    <w:multiLevelType w:val="hybridMultilevel"/>
    <w:tmpl w:val="0B22652C"/>
    <w:lvl w:ilvl="0" w:tplc="94283566">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D051A0"/>
    <w:multiLevelType w:val="hybridMultilevel"/>
    <w:tmpl w:val="D6643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203822"/>
    <w:multiLevelType w:val="hybridMultilevel"/>
    <w:tmpl w:val="AB789FFC"/>
    <w:lvl w:ilvl="0" w:tplc="132E44F2">
      <w:start w:val="1"/>
      <w:numFmt w:val="decimal"/>
      <w:lvlText w:val="%1."/>
      <w:lvlJc w:val="left"/>
      <w:pPr>
        <w:ind w:left="1080" w:hanging="360"/>
      </w:pPr>
      <w:rPr>
        <w:rFonts w:hint="default"/>
      </w:rPr>
    </w:lvl>
    <w:lvl w:ilvl="1" w:tplc="AD54EFFA">
      <w:start w:val="1"/>
      <w:numFmt w:val="lowerLetter"/>
      <w:lvlText w:val="%2."/>
      <w:lvlJc w:val="left"/>
      <w:pPr>
        <w:ind w:left="1890" w:hanging="360"/>
      </w:pPr>
      <w:rPr>
        <w:b w:val="0"/>
      </w:rPr>
    </w:lvl>
    <w:lvl w:ilvl="2" w:tplc="04090001">
      <w:start w:val="1"/>
      <w:numFmt w:val="bullet"/>
      <w:lvlText w:val=""/>
      <w:lvlJc w:val="left"/>
      <w:pPr>
        <w:ind w:left="2520" w:hanging="180"/>
      </w:pPr>
      <w:rPr>
        <w:rFonts w:ascii="Symbol" w:hAnsi="Symbol"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77B3E"/>
    <w:rsid w:val="001E6A14"/>
    <w:rsid w:val="00211F85"/>
    <w:rsid w:val="003061C8"/>
    <w:rsid w:val="003E4FC6"/>
    <w:rsid w:val="004554FE"/>
    <w:rsid w:val="00602FD7"/>
    <w:rsid w:val="006860DE"/>
    <w:rsid w:val="006C52D7"/>
    <w:rsid w:val="006F7735"/>
    <w:rsid w:val="00AD522C"/>
    <w:rsid w:val="00B27288"/>
    <w:rsid w:val="00BE3A99"/>
    <w:rsid w:val="00FB334A"/>
    <w:rsid w:val="00FC03CD"/>
    <w:rsid w:val="00FC66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uiPriority w:val="99"/>
    <w:unhideWhenUsed/>
    <w:rsid w:val="00FC03CD"/>
    <w:rPr>
      <w:strike w:val="0"/>
      <w:dstrike w:val="0"/>
      <w:color w:val="3333CC"/>
      <w:u w:val="none"/>
      <w:effect w:val="none"/>
    </w:rPr>
  </w:style>
  <w:style w:type="character" w:customStyle="1" w:styleId="bold1">
    <w:name w:val="bold1"/>
    <w:basedOn w:val="DefaultParagraphFont"/>
    <w:rsid w:val="00FC03CD"/>
    <w:rPr>
      <w:rFonts w:ascii="Verdana" w:hAnsi="Verdana" w:hint="default"/>
      <w:b/>
      <w:bCs/>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google.com" TargetMode="External"/><Relationship Id="rId13" Type="http://schemas.openxmlformats.org/officeDocument/2006/relationships/hyperlink" Target="http://www.picnik.com" TargetMode="External"/><Relationship Id="rId18" Type="http://schemas.openxmlformats.org/officeDocument/2006/relationships/hyperlink" Target="http://www.dipity.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tertainmentcareers.net/jobs/s/Graphic_Designer_Tumblr_Internship/" TargetMode="External"/><Relationship Id="rId12" Type="http://schemas.openxmlformats.org/officeDocument/2006/relationships/hyperlink" Target="http://www.wordle.net" TargetMode="External"/><Relationship Id="rId17" Type="http://schemas.openxmlformats.org/officeDocument/2006/relationships/hyperlink" Target="http://www.dropbox.com" TargetMode="External"/><Relationship Id="rId2" Type="http://schemas.openxmlformats.org/officeDocument/2006/relationships/styles" Target="styles.xml"/><Relationship Id="rId16" Type="http://schemas.openxmlformats.org/officeDocument/2006/relationships/hyperlink" Target="http://www.diigo.com" TargetMode="External"/><Relationship Id="rId20" Type="http://schemas.openxmlformats.org/officeDocument/2006/relationships/hyperlink" Target="http://www.symbaloo.com"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google.com" TargetMode="External"/><Relationship Id="rId5" Type="http://schemas.openxmlformats.org/officeDocument/2006/relationships/hyperlink" Target="http://www.entertainmentcareers.net/Cum_Laude_Records_LLC/Graphic_Designer_Tumblr_Internship/job/131867" TargetMode="External"/><Relationship Id="rId15" Type="http://schemas.openxmlformats.org/officeDocument/2006/relationships/hyperlink" Target="http://animoto.com/" TargetMode="External"/><Relationship Id="rId10" Type="http://schemas.openxmlformats.org/officeDocument/2006/relationships/hyperlink" Target="http://www.google.com" TargetMode="External"/><Relationship Id="rId19" Type="http://schemas.openxmlformats.org/officeDocument/2006/relationships/hyperlink" Target="http://www.symbaloo.com" TargetMode="External"/><Relationship Id="rId4" Type="http://schemas.openxmlformats.org/officeDocument/2006/relationships/webSettings" Target="webSettings.xml"/><Relationship Id="rId9" Type="http://schemas.openxmlformats.org/officeDocument/2006/relationships/hyperlink" Target="http://www.google.com" TargetMode="External"/><Relationship Id="rId14" Type="http://schemas.openxmlformats.org/officeDocument/2006/relationships/hyperlink" Target="http://www.prezi.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1155</Words>
  <Characters>6589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7729</CharactersWithSpaces>
  <SharedDoc>false</SharedDoc>
  <HLinks>
    <vt:vector size="336" baseType="variant">
      <vt:variant>
        <vt:i4>5570630</vt:i4>
      </vt:variant>
      <vt:variant>
        <vt:i4>168</vt:i4>
      </vt:variant>
      <vt:variant>
        <vt:i4>0</vt:i4>
      </vt:variant>
      <vt:variant>
        <vt:i4>5</vt:i4>
      </vt:variant>
      <vt:variant>
        <vt:lpwstr>http://www.symbaloo.com/</vt:lpwstr>
      </vt:variant>
      <vt:variant>
        <vt:lpwstr/>
      </vt:variant>
      <vt:variant>
        <vt:i4>5570630</vt:i4>
      </vt:variant>
      <vt:variant>
        <vt:i4>165</vt:i4>
      </vt:variant>
      <vt:variant>
        <vt:i4>0</vt:i4>
      </vt:variant>
      <vt:variant>
        <vt:i4>5</vt:i4>
      </vt:variant>
      <vt:variant>
        <vt:lpwstr>http://www.symbaloo.com/</vt:lpwstr>
      </vt:variant>
      <vt:variant>
        <vt:lpwstr/>
      </vt:variant>
      <vt:variant>
        <vt:i4>2424871</vt:i4>
      </vt:variant>
      <vt:variant>
        <vt:i4>162</vt:i4>
      </vt:variant>
      <vt:variant>
        <vt:i4>0</vt:i4>
      </vt:variant>
      <vt:variant>
        <vt:i4>5</vt:i4>
      </vt:variant>
      <vt:variant>
        <vt:lpwstr>http://www.dipity.com/</vt:lpwstr>
      </vt:variant>
      <vt:variant>
        <vt:lpwstr/>
      </vt:variant>
      <vt:variant>
        <vt:i4>3407996</vt:i4>
      </vt:variant>
      <vt:variant>
        <vt:i4>159</vt:i4>
      </vt:variant>
      <vt:variant>
        <vt:i4>0</vt:i4>
      </vt:variant>
      <vt:variant>
        <vt:i4>5</vt:i4>
      </vt:variant>
      <vt:variant>
        <vt:lpwstr>http://www.dropbox.com/</vt:lpwstr>
      </vt:variant>
      <vt:variant>
        <vt:lpwstr/>
      </vt:variant>
      <vt:variant>
        <vt:i4>4653087</vt:i4>
      </vt:variant>
      <vt:variant>
        <vt:i4>156</vt:i4>
      </vt:variant>
      <vt:variant>
        <vt:i4>0</vt:i4>
      </vt:variant>
      <vt:variant>
        <vt:i4>5</vt:i4>
      </vt:variant>
      <vt:variant>
        <vt:lpwstr>http://www.diigo.com/</vt:lpwstr>
      </vt:variant>
      <vt:variant>
        <vt:lpwstr/>
      </vt:variant>
      <vt:variant>
        <vt:i4>2949183</vt:i4>
      </vt:variant>
      <vt:variant>
        <vt:i4>153</vt:i4>
      </vt:variant>
      <vt:variant>
        <vt:i4>0</vt:i4>
      </vt:variant>
      <vt:variant>
        <vt:i4>5</vt:i4>
      </vt:variant>
      <vt:variant>
        <vt:lpwstr>http://animoto.com/</vt:lpwstr>
      </vt:variant>
      <vt:variant>
        <vt:lpwstr/>
      </vt:variant>
      <vt:variant>
        <vt:i4>5832729</vt:i4>
      </vt:variant>
      <vt:variant>
        <vt:i4>150</vt:i4>
      </vt:variant>
      <vt:variant>
        <vt:i4>0</vt:i4>
      </vt:variant>
      <vt:variant>
        <vt:i4>5</vt:i4>
      </vt:variant>
      <vt:variant>
        <vt:lpwstr>http://www.prezi.com/</vt:lpwstr>
      </vt:variant>
      <vt:variant>
        <vt:lpwstr/>
      </vt:variant>
      <vt:variant>
        <vt:i4>4128818</vt:i4>
      </vt:variant>
      <vt:variant>
        <vt:i4>147</vt:i4>
      </vt:variant>
      <vt:variant>
        <vt:i4>0</vt:i4>
      </vt:variant>
      <vt:variant>
        <vt:i4>5</vt:i4>
      </vt:variant>
      <vt:variant>
        <vt:lpwstr>http://www.picnik.com/</vt:lpwstr>
      </vt:variant>
      <vt:variant>
        <vt:lpwstr/>
      </vt:variant>
      <vt:variant>
        <vt:i4>2490404</vt:i4>
      </vt:variant>
      <vt:variant>
        <vt:i4>144</vt:i4>
      </vt:variant>
      <vt:variant>
        <vt:i4>0</vt:i4>
      </vt:variant>
      <vt:variant>
        <vt:i4>5</vt:i4>
      </vt:variant>
      <vt:variant>
        <vt:lpwstr>http://www.wordle.net/</vt:lpwstr>
      </vt:variant>
      <vt:variant>
        <vt:lpwstr/>
      </vt:variant>
      <vt:variant>
        <vt:i4>2162739</vt:i4>
      </vt:variant>
      <vt:variant>
        <vt:i4>141</vt:i4>
      </vt:variant>
      <vt:variant>
        <vt:i4>0</vt:i4>
      </vt:variant>
      <vt:variant>
        <vt:i4>5</vt:i4>
      </vt:variant>
      <vt:variant>
        <vt:lpwstr>http://www.google.com/</vt:lpwstr>
      </vt:variant>
      <vt:variant>
        <vt:lpwstr/>
      </vt:variant>
      <vt:variant>
        <vt:i4>2162739</vt:i4>
      </vt:variant>
      <vt:variant>
        <vt:i4>138</vt:i4>
      </vt:variant>
      <vt:variant>
        <vt:i4>0</vt:i4>
      </vt:variant>
      <vt:variant>
        <vt:i4>5</vt:i4>
      </vt:variant>
      <vt:variant>
        <vt:lpwstr>http://www.google.com/</vt:lpwstr>
      </vt:variant>
      <vt:variant>
        <vt:lpwstr/>
      </vt:variant>
      <vt:variant>
        <vt:i4>2162739</vt:i4>
      </vt:variant>
      <vt:variant>
        <vt:i4>135</vt:i4>
      </vt:variant>
      <vt:variant>
        <vt:i4>0</vt:i4>
      </vt:variant>
      <vt:variant>
        <vt:i4>5</vt:i4>
      </vt:variant>
      <vt:variant>
        <vt:lpwstr>http://www.google.com/</vt:lpwstr>
      </vt:variant>
      <vt:variant>
        <vt:lpwstr/>
      </vt:variant>
      <vt:variant>
        <vt:i4>2162739</vt:i4>
      </vt:variant>
      <vt:variant>
        <vt:i4>132</vt:i4>
      </vt:variant>
      <vt:variant>
        <vt:i4>0</vt:i4>
      </vt:variant>
      <vt:variant>
        <vt:i4>5</vt:i4>
      </vt:variant>
      <vt:variant>
        <vt:lpwstr>http://www.google.com/</vt:lpwstr>
      </vt:variant>
      <vt:variant>
        <vt:lpwstr/>
      </vt:variant>
      <vt:variant>
        <vt:i4>5439523</vt:i4>
      </vt:variant>
      <vt:variant>
        <vt:i4>129</vt:i4>
      </vt:variant>
      <vt:variant>
        <vt:i4>0</vt:i4>
      </vt:variant>
      <vt:variant>
        <vt:i4>5</vt:i4>
      </vt:variant>
      <vt:variant>
        <vt:lpwstr>http://www.entertainmentcareers.net/jobs/s/Graphic_Designer_Tumblr_Internship/</vt:lpwstr>
      </vt:variant>
      <vt:variant>
        <vt:lpwstr/>
      </vt:variant>
      <vt:variant>
        <vt:i4>720902</vt:i4>
      </vt:variant>
      <vt:variant>
        <vt:i4>123</vt:i4>
      </vt:variant>
      <vt:variant>
        <vt:i4>0</vt:i4>
      </vt:variant>
      <vt:variant>
        <vt:i4>5</vt:i4>
      </vt:variant>
      <vt:variant>
        <vt:lpwstr>http://www.entertainmentcareers.net/Cum_Laude_Records_LLC/Graphic_Designer_Tumblr_Internship/job/131867</vt:lpwstr>
      </vt:variant>
      <vt:variant>
        <vt:lpwstr/>
      </vt:variant>
      <vt:variant>
        <vt:i4>6357040</vt:i4>
      </vt:variant>
      <vt:variant>
        <vt:i4>120</vt:i4>
      </vt:variant>
      <vt:variant>
        <vt:i4>0</vt:i4>
      </vt:variant>
      <vt:variant>
        <vt:i4>5</vt:i4>
      </vt:variant>
      <vt:variant>
        <vt:lpwstr>http://docs.google.com/</vt:lpwstr>
      </vt:variant>
      <vt:variant>
        <vt:lpwstr/>
      </vt:variant>
      <vt:variant>
        <vt:i4>6357040</vt:i4>
      </vt:variant>
      <vt:variant>
        <vt:i4>117</vt:i4>
      </vt:variant>
      <vt:variant>
        <vt:i4>0</vt:i4>
      </vt:variant>
      <vt:variant>
        <vt:i4>5</vt:i4>
      </vt:variant>
      <vt:variant>
        <vt:lpwstr>http://docs.google.com/</vt:lpwstr>
      </vt:variant>
      <vt:variant>
        <vt:lpwstr/>
      </vt:variant>
      <vt:variant>
        <vt:i4>6357040</vt:i4>
      </vt:variant>
      <vt:variant>
        <vt:i4>114</vt:i4>
      </vt:variant>
      <vt:variant>
        <vt:i4>0</vt:i4>
      </vt:variant>
      <vt:variant>
        <vt:i4>5</vt:i4>
      </vt:variant>
      <vt:variant>
        <vt:lpwstr>http://docs.google.com/</vt:lpwstr>
      </vt:variant>
      <vt:variant>
        <vt:lpwstr/>
      </vt:variant>
      <vt:variant>
        <vt:i4>5832729</vt:i4>
      </vt:variant>
      <vt:variant>
        <vt:i4>111</vt:i4>
      </vt:variant>
      <vt:variant>
        <vt:i4>0</vt:i4>
      </vt:variant>
      <vt:variant>
        <vt:i4>5</vt:i4>
      </vt:variant>
      <vt:variant>
        <vt:lpwstr>http://www.prezi.com/</vt:lpwstr>
      </vt:variant>
      <vt:variant>
        <vt:lpwstr/>
      </vt:variant>
      <vt:variant>
        <vt:i4>5832729</vt:i4>
      </vt:variant>
      <vt:variant>
        <vt:i4>108</vt:i4>
      </vt:variant>
      <vt:variant>
        <vt:i4>0</vt:i4>
      </vt:variant>
      <vt:variant>
        <vt:i4>5</vt:i4>
      </vt:variant>
      <vt:variant>
        <vt:lpwstr>http://www.prezi.com/</vt:lpwstr>
      </vt:variant>
      <vt:variant>
        <vt:lpwstr/>
      </vt:variant>
      <vt:variant>
        <vt:i4>1048581</vt:i4>
      </vt:variant>
      <vt:variant>
        <vt:i4>105</vt:i4>
      </vt:variant>
      <vt:variant>
        <vt:i4>0</vt:i4>
      </vt:variant>
      <vt:variant>
        <vt:i4>5</vt:i4>
      </vt:variant>
      <vt:variant>
        <vt:lpwstr>http://www.purple-planet.com/</vt:lpwstr>
      </vt:variant>
      <vt:variant>
        <vt:lpwstr/>
      </vt:variant>
      <vt:variant>
        <vt:i4>1048581</vt:i4>
      </vt:variant>
      <vt:variant>
        <vt:i4>102</vt:i4>
      </vt:variant>
      <vt:variant>
        <vt:i4>0</vt:i4>
      </vt:variant>
      <vt:variant>
        <vt:i4>5</vt:i4>
      </vt:variant>
      <vt:variant>
        <vt:lpwstr>http://www.purple-planet.com/</vt:lpwstr>
      </vt:variant>
      <vt:variant>
        <vt:lpwstr/>
      </vt:variant>
      <vt:variant>
        <vt:i4>1048581</vt:i4>
      </vt:variant>
      <vt:variant>
        <vt:i4>99</vt:i4>
      </vt:variant>
      <vt:variant>
        <vt:i4>0</vt:i4>
      </vt:variant>
      <vt:variant>
        <vt:i4>5</vt:i4>
      </vt:variant>
      <vt:variant>
        <vt:lpwstr>http://www.purple-planet.com/</vt:lpwstr>
      </vt:variant>
      <vt:variant>
        <vt:lpwstr/>
      </vt:variant>
      <vt:variant>
        <vt:i4>4980818</vt:i4>
      </vt:variant>
      <vt:variant>
        <vt:i4>96</vt:i4>
      </vt:variant>
      <vt:variant>
        <vt:i4>0</vt:i4>
      </vt:variant>
      <vt:variant>
        <vt:i4>5</vt:i4>
      </vt:variant>
      <vt:variant>
        <vt:lpwstr>http://www.jamstudio.com/Studio/index.htm</vt:lpwstr>
      </vt:variant>
      <vt:variant>
        <vt:lpwstr/>
      </vt:variant>
      <vt:variant>
        <vt:i4>4980818</vt:i4>
      </vt:variant>
      <vt:variant>
        <vt:i4>93</vt:i4>
      </vt:variant>
      <vt:variant>
        <vt:i4>0</vt:i4>
      </vt:variant>
      <vt:variant>
        <vt:i4>5</vt:i4>
      </vt:variant>
      <vt:variant>
        <vt:lpwstr>http://www.jamstudio.com/Studio/index.htm</vt:lpwstr>
      </vt:variant>
      <vt:variant>
        <vt:lpwstr/>
      </vt:variant>
      <vt:variant>
        <vt:i4>2162723</vt:i4>
      </vt:variant>
      <vt:variant>
        <vt:i4>90</vt:i4>
      </vt:variant>
      <vt:variant>
        <vt:i4>0</vt:i4>
      </vt:variant>
      <vt:variant>
        <vt:i4>5</vt:i4>
      </vt:variant>
      <vt:variant>
        <vt:lpwstr>http://www.flickr.com/</vt:lpwstr>
      </vt:variant>
      <vt:variant>
        <vt:lpwstr/>
      </vt:variant>
      <vt:variant>
        <vt:i4>5374041</vt:i4>
      </vt:variant>
      <vt:variant>
        <vt:i4>87</vt:i4>
      </vt:variant>
      <vt:variant>
        <vt:i4>0</vt:i4>
      </vt:variant>
      <vt:variant>
        <vt:i4>5</vt:i4>
      </vt:variant>
      <vt:variant>
        <vt:lpwstr>http://www.google.ca/advanced_image_search?hl=en</vt:lpwstr>
      </vt:variant>
      <vt:variant>
        <vt:lpwstr/>
      </vt:variant>
      <vt:variant>
        <vt:i4>5374041</vt:i4>
      </vt:variant>
      <vt:variant>
        <vt:i4>84</vt:i4>
      </vt:variant>
      <vt:variant>
        <vt:i4>0</vt:i4>
      </vt:variant>
      <vt:variant>
        <vt:i4>5</vt:i4>
      </vt:variant>
      <vt:variant>
        <vt:lpwstr>http://www.google.ca/advanced_image_search?hl=en</vt:lpwstr>
      </vt:variant>
      <vt:variant>
        <vt:lpwstr/>
      </vt:variant>
      <vt:variant>
        <vt:i4>5374041</vt:i4>
      </vt:variant>
      <vt:variant>
        <vt:i4>81</vt:i4>
      </vt:variant>
      <vt:variant>
        <vt:i4>0</vt:i4>
      </vt:variant>
      <vt:variant>
        <vt:i4>5</vt:i4>
      </vt:variant>
      <vt:variant>
        <vt:lpwstr>http://www.google.ca/advanced_image_search?hl=en</vt:lpwstr>
      </vt:variant>
      <vt:variant>
        <vt:lpwstr/>
      </vt:variant>
      <vt:variant>
        <vt:i4>5374041</vt:i4>
      </vt:variant>
      <vt:variant>
        <vt:i4>78</vt:i4>
      </vt:variant>
      <vt:variant>
        <vt:i4>0</vt:i4>
      </vt:variant>
      <vt:variant>
        <vt:i4>5</vt:i4>
      </vt:variant>
      <vt:variant>
        <vt:lpwstr>http://www.google.ca/advanced_image_search?hl=en</vt:lpwstr>
      </vt:variant>
      <vt:variant>
        <vt:lpwstr/>
      </vt:variant>
      <vt:variant>
        <vt:i4>5374041</vt:i4>
      </vt:variant>
      <vt:variant>
        <vt:i4>75</vt:i4>
      </vt:variant>
      <vt:variant>
        <vt:i4>0</vt:i4>
      </vt:variant>
      <vt:variant>
        <vt:i4>5</vt:i4>
      </vt:variant>
      <vt:variant>
        <vt:lpwstr>http://www.google.ca/advanced_image_search?hl=en</vt:lpwstr>
      </vt:variant>
      <vt:variant>
        <vt:lpwstr/>
      </vt:variant>
      <vt:variant>
        <vt:i4>3932263</vt:i4>
      </vt:variant>
      <vt:variant>
        <vt:i4>72</vt:i4>
      </vt:variant>
      <vt:variant>
        <vt:i4>0</vt:i4>
      </vt:variant>
      <vt:variant>
        <vt:i4>5</vt:i4>
      </vt:variant>
      <vt:variant>
        <vt:lpwstr>http://www.themoneybelt.gc.ca/theCity-laZone/eng/mod6/mod6-1-eng.aspx?teacherView=true</vt:lpwstr>
      </vt:variant>
      <vt:variant>
        <vt:lpwstr/>
      </vt:variant>
      <vt:variant>
        <vt:i4>3932263</vt:i4>
      </vt:variant>
      <vt:variant>
        <vt:i4>69</vt:i4>
      </vt:variant>
      <vt:variant>
        <vt:i4>0</vt:i4>
      </vt:variant>
      <vt:variant>
        <vt:i4>5</vt:i4>
      </vt:variant>
      <vt:variant>
        <vt:lpwstr>http://www.themoneybelt.gc.ca/theCity-laZone/eng/mod6/mod6-1-eng.aspx?teacherView=true</vt:lpwstr>
      </vt:variant>
      <vt:variant>
        <vt:lpwstr/>
      </vt:variant>
      <vt:variant>
        <vt:i4>3932263</vt:i4>
      </vt:variant>
      <vt:variant>
        <vt:i4>66</vt:i4>
      </vt:variant>
      <vt:variant>
        <vt:i4>0</vt:i4>
      </vt:variant>
      <vt:variant>
        <vt:i4>5</vt:i4>
      </vt:variant>
      <vt:variant>
        <vt:lpwstr>http://www.themoneybelt.gc.ca/theCity-laZone/eng/mod6/mod6-1-eng.aspx?teacherView=true</vt:lpwstr>
      </vt:variant>
      <vt:variant>
        <vt:lpwstr/>
      </vt:variant>
      <vt:variant>
        <vt:i4>4128818</vt:i4>
      </vt:variant>
      <vt:variant>
        <vt:i4>63</vt:i4>
      </vt:variant>
      <vt:variant>
        <vt:i4>0</vt:i4>
      </vt:variant>
      <vt:variant>
        <vt:i4>5</vt:i4>
      </vt:variant>
      <vt:variant>
        <vt:lpwstr>http://www.picnik.com/</vt:lpwstr>
      </vt:variant>
      <vt:variant>
        <vt:lpwstr/>
      </vt:variant>
      <vt:variant>
        <vt:i4>4128818</vt:i4>
      </vt:variant>
      <vt:variant>
        <vt:i4>60</vt:i4>
      </vt:variant>
      <vt:variant>
        <vt:i4>0</vt:i4>
      </vt:variant>
      <vt:variant>
        <vt:i4>5</vt:i4>
      </vt:variant>
      <vt:variant>
        <vt:lpwstr>http://www.picnik.com/</vt:lpwstr>
      </vt:variant>
      <vt:variant>
        <vt:lpwstr/>
      </vt:variant>
      <vt:variant>
        <vt:i4>7471220</vt:i4>
      </vt:variant>
      <vt:variant>
        <vt:i4>57</vt:i4>
      </vt:variant>
      <vt:variant>
        <vt:i4>0</vt:i4>
      </vt:variant>
      <vt:variant>
        <vt:i4>5</vt:i4>
      </vt:variant>
      <vt:variant>
        <vt:lpwstr>http://www.themoneybelt.gc.ca/theCity-laZone/eng/login-eng.aspx</vt:lpwstr>
      </vt:variant>
      <vt:variant>
        <vt:lpwstr/>
      </vt:variant>
      <vt:variant>
        <vt:i4>7471220</vt:i4>
      </vt:variant>
      <vt:variant>
        <vt:i4>54</vt:i4>
      </vt:variant>
      <vt:variant>
        <vt:i4>0</vt:i4>
      </vt:variant>
      <vt:variant>
        <vt:i4>5</vt:i4>
      </vt:variant>
      <vt:variant>
        <vt:lpwstr>http://www.themoneybelt.gc.ca/theCity-laZone/eng/login-eng.aspx</vt:lpwstr>
      </vt:variant>
      <vt:variant>
        <vt:lpwstr/>
      </vt:variant>
      <vt:variant>
        <vt:i4>7471220</vt:i4>
      </vt:variant>
      <vt:variant>
        <vt:i4>51</vt:i4>
      </vt:variant>
      <vt:variant>
        <vt:i4>0</vt:i4>
      </vt:variant>
      <vt:variant>
        <vt:i4>5</vt:i4>
      </vt:variant>
      <vt:variant>
        <vt:lpwstr>http://www.themoneybelt.gc.ca/theCity-laZone/eng/login-eng.aspx</vt:lpwstr>
      </vt:variant>
      <vt:variant>
        <vt:lpwstr/>
      </vt:variant>
      <vt:variant>
        <vt:i4>7471220</vt:i4>
      </vt:variant>
      <vt:variant>
        <vt:i4>48</vt:i4>
      </vt:variant>
      <vt:variant>
        <vt:i4>0</vt:i4>
      </vt:variant>
      <vt:variant>
        <vt:i4>5</vt:i4>
      </vt:variant>
      <vt:variant>
        <vt:lpwstr>http://www.themoneybelt.gc.ca/theCity-laZone/eng/login-eng.aspx</vt:lpwstr>
      </vt:variant>
      <vt:variant>
        <vt:lpwstr/>
      </vt:variant>
      <vt:variant>
        <vt:i4>7471220</vt:i4>
      </vt:variant>
      <vt:variant>
        <vt:i4>45</vt:i4>
      </vt:variant>
      <vt:variant>
        <vt:i4>0</vt:i4>
      </vt:variant>
      <vt:variant>
        <vt:i4>5</vt:i4>
      </vt:variant>
      <vt:variant>
        <vt:lpwstr>http://www.themoneybelt.gc.ca/theCity-laZone/eng/login-eng.aspx</vt:lpwstr>
      </vt:variant>
      <vt:variant>
        <vt:lpwstr/>
      </vt:variant>
      <vt:variant>
        <vt:i4>7471220</vt:i4>
      </vt:variant>
      <vt:variant>
        <vt:i4>42</vt:i4>
      </vt:variant>
      <vt:variant>
        <vt:i4>0</vt:i4>
      </vt:variant>
      <vt:variant>
        <vt:i4>5</vt:i4>
      </vt:variant>
      <vt:variant>
        <vt:lpwstr>http://www.themoneybelt.gc.ca/theCity-laZone/eng/login-eng.aspx</vt:lpwstr>
      </vt:variant>
      <vt:variant>
        <vt:lpwstr/>
      </vt:variant>
      <vt:variant>
        <vt:i4>6225948</vt:i4>
      </vt:variant>
      <vt:variant>
        <vt:i4>39</vt:i4>
      </vt:variant>
      <vt:variant>
        <vt:i4>0</vt:i4>
      </vt:variant>
      <vt:variant>
        <vt:i4>5</vt:i4>
      </vt:variant>
      <vt:variant>
        <vt:lpwstr>http://missmcfarlen.wikispaces.com/Tech+Tasks</vt:lpwstr>
      </vt:variant>
      <vt:variant>
        <vt:lpwstr/>
      </vt:variant>
      <vt:variant>
        <vt:i4>6225948</vt:i4>
      </vt:variant>
      <vt:variant>
        <vt:i4>36</vt:i4>
      </vt:variant>
      <vt:variant>
        <vt:i4>0</vt:i4>
      </vt:variant>
      <vt:variant>
        <vt:i4>5</vt:i4>
      </vt:variant>
      <vt:variant>
        <vt:lpwstr>http://missmcfarlen.wikispaces.com/Tech+Tasks</vt:lpwstr>
      </vt:variant>
      <vt:variant>
        <vt:lpwstr/>
      </vt:variant>
      <vt:variant>
        <vt:i4>6225948</vt:i4>
      </vt:variant>
      <vt:variant>
        <vt:i4>33</vt:i4>
      </vt:variant>
      <vt:variant>
        <vt:i4>0</vt:i4>
      </vt:variant>
      <vt:variant>
        <vt:i4>5</vt:i4>
      </vt:variant>
      <vt:variant>
        <vt:lpwstr>http://missmcfarlen.wikispaces.com/Tech+Tasks</vt:lpwstr>
      </vt:variant>
      <vt:variant>
        <vt:lpwstr/>
      </vt:variant>
      <vt:variant>
        <vt:i4>2490404</vt:i4>
      </vt:variant>
      <vt:variant>
        <vt:i4>30</vt:i4>
      </vt:variant>
      <vt:variant>
        <vt:i4>0</vt:i4>
      </vt:variant>
      <vt:variant>
        <vt:i4>5</vt:i4>
      </vt:variant>
      <vt:variant>
        <vt:lpwstr>http://www.wordle.net/</vt:lpwstr>
      </vt:variant>
      <vt:variant>
        <vt:lpwstr/>
      </vt:variant>
      <vt:variant>
        <vt:i4>2490404</vt:i4>
      </vt:variant>
      <vt:variant>
        <vt:i4>27</vt:i4>
      </vt:variant>
      <vt:variant>
        <vt:i4>0</vt:i4>
      </vt:variant>
      <vt:variant>
        <vt:i4>5</vt:i4>
      </vt:variant>
      <vt:variant>
        <vt:lpwstr>http://www.wordle.net/</vt:lpwstr>
      </vt:variant>
      <vt:variant>
        <vt:lpwstr/>
      </vt:variant>
      <vt:variant>
        <vt:i4>2687034</vt:i4>
      </vt:variant>
      <vt:variant>
        <vt:i4>24</vt:i4>
      </vt:variant>
      <vt:variant>
        <vt:i4>0</vt:i4>
      </vt:variant>
      <vt:variant>
        <vt:i4>5</vt:i4>
      </vt:variant>
      <vt:variant>
        <vt:lpwstr>http://www.edmodo.com/</vt:lpwstr>
      </vt:variant>
      <vt:variant>
        <vt:lpwstr/>
      </vt:variant>
      <vt:variant>
        <vt:i4>2687034</vt:i4>
      </vt:variant>
      <vt:variant>
        <vt:i4>21</vt:i4>
      </vt:variant>
      <vt:variant>
        <vt:i4>0</vt:i4>
      </vt:variant>
      <vt:variant>
        <vt:i4>5</vt:i4>
      </vt:variant>
      <vt:variant>
        <vt:lpwstr>http://www.edmodo.com/</vt:lpwstr>
      </vt:variant>
      <vt:variant>
        <vt:lpwstr/>
      </vt:variant>
      <vt:variant>
        <vt:i4>6881376</vt:i4>
      </vt:variant>
      <vt:variant>
        <vt:i4>18</vt:i4>
      </vt:variant>
      <vt:variant>
        <vt:i4>0</vt:i4>
      </vt:variant>
      <vt:variant>
        <vt:i4>5</vt:i4>
      </vt:variant>
      <vt:variant>
        <vt:lpwstr>http://www.missmcfarlen.wikispaces.com/</vt:lpwstr>
      </vt:variant>
      <vt:variant>
        <vt:lpwstr/>
      </vt:variant>
      <vt:variant>
        <vt:i4>6881376</vt:i4>
      </vt:variant>
      <vt:variant>
        <vt:i4>15</vt:i4>
      </vt:variant>
      <vt:variant>
        <vt:i4>0</vt:i4>
      </vt:variant>
      <vt:variant>
        <vt:i4>5</vt:i4>
      </vt:variant>
      <vt:variant>
        <vt:lpwstr>http://www.missmcfarlen.wikispaces.com/</vt:lpwstr>
      </vt:variant>
      <vt:variant>
        <vt:lpwstr/>
      </vt:variant>
      <vt:variant>
        <vt:i4>6881376</vt:i4>
      </vt:variant>
      <vt:variant>
        <vt:i4>12</vt:i4>
      </vt:variant>
      <vt:variant>
        <vt:i4>0</vt:i4>
      </vt:variant>
      <vt:variant>
        <vt:i4>5</vt:i4>
      </vt:variant>
      <vt:variant>
        <vt:lpwstr>http://www.missmcfarlen.wikispaces.com/</vt:lpwstr>
      </vt:variant>
      <vt:variant>
        <vt:lpwstr/>
      </vt:variant>
      <vt:variant>
        <vt:i4>6881376</vt:i4>
      </vt:variant>
      <vt:variant>
        <vt:i4>9</vt:i4>
      </vt:variant>
      <vt:variant>
        <vt:i4>0</vt:i4>
      </vt:variant>
      <vt:variant>
        <vt:i4>5</vt:i4>
      </vt:variant>
      <vt:variant>
        <vt:lpwstr>http://www.missmcfarlen.wikispaces.com/</vt:lpwstr>
      </vt:variant>
      <vt:variant>
        <vt:lpwstr/>
      </vt:variant>
      <vt:variant>
        <vt:i4>6881376</vt:i4>
      </vt:variant>
      <vt:variant>
        <vt:i4>6</vt:i4>
      </vt:variant>
      <vt:variant>
        <vt:i4>0</vt:i4>
      </vt:variant>
      <vt:variant>
        <vt:i4>5</vt:i4>
      </vt:variant>
      <vt:variant>
        <vt:lpwstr>http://www.missmcfarlen.wikispaces.com/</vt:lpwstr>
      </vt:variant>
      <vt:variant>
        <vt:lpwstr/>
      </vt:variant>
      <vt:variant>
        <vt:i4>6881376</vt:i4>
      </vt:variant>
      <vt:variant>
        <vt:i4>3</vt:i4>
      </vt:variant>
      <vt:variant>
        <vt:i4>0</vt:i4>
      </vt:variant>
      <vt:variant>
        <vt:i4>5</vt:i4>
      </vt:variant>
      <vt:variant>
        <vt:lpwstr>http://www.missmcfarlen.wikispaces.com/</vt:lpwstr>
      </vt:variant>
      <vt:variant>
        <vt:lpwstr/>
      </vt:variant>
      <vt:variant>
        <vt:i4>6881376</vt:i4>
      </vt:variant>
      <vt:variant>
        <vt:i4>0</vt:i4>
      </vt:variant>
      <vt:variant>
        <vt:i4>0</vt:i4>
      </vt:variant>
      <vt:variant>
        <vt:i4>5</vt:i4>
      </vt:variant>
      <vt:variant>
        <vt:lpwstr>http://www.missmcfarlen.wikispaces.com/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Moore</dc:creator>
  <cp:keywords/>
  <cp:lastModifiedBy>Jeff Moore</cp:lastModifiedBy>
  <cp:revision>2</cp:revision>
  <cp:lastPrinted>1601-01-01T00:00:00Z</cp:lastPrinted>
  <dcterms:created xsi:type="dcterms:W3CDTF">2012-01-16T18:58:00Z</dcterms:created>
  <dcterms:modified xsi:type="dcterms:W3CDTF">2012-01-16T18:58:00Z</dcterms:modified>
</cp:coreProperties>
</file>